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6E9" w:rsidRPr="004740CA" w:rsidRDefault="00AE5581" w:rsidP="004740CA">
      <w:pPr>
        <w:pStyle w:val="Tytu"/>
        <w:tabs>
          <w:tab w:val="left" w:pos="851"/>
        </w:tabs>
        <w:spacing w:line="360" w:lineRule="auto"/>
        <w:jc w:val="center"/>
        <w:rPr>
          <w:b/>
          <w:bCs/>
          <w:color w:val="215868"/>
          <w:sz w:val="48"/>
          <w:szCs w:val="36"/>
        </w:rPr>
      </w:pPr>
      <w:r>
        <w:rPr>
          <w:b/>
          <w:bCs/>
          <w:color w:val="215868"/>
          <w:sz w:val="48"/>
          <w:szCs w:val="36"/>
        </w:rPr>
        <w:t>Wyrażenia algebraiczne</w:t>
      </w:r>
    </w:p>
    <w:p w:rsidR="004740CA" w:rsidRPr="004740CA" w:rsidRDefault="004740CA" w:rsidP="004740CA">
      <w:pPr>
        <w:rPr>
          <w:lang w:eastAsia="pl-PL"/>
        </w:rPr>
      </w:pPr>
    </w:p>
    <w:p w:rsidR="008142BD" w:rsidRPr="008142BD" w:rsidRDefault="009C24E5" w:rsidP="00911D3A">
      <w:pPr>
        <w:rPr>
          <w:rFonts w:ascii="Cambria" w:eastAsia="Times New Roman" w:hAnsi="Cambria"/>
          <w:b/>
          <w:noProof/>
          <w:color w:val="215868"/>
          <w:kern w:val="28"/>
          <w:sz w:val="32"/>
          <w:szCs w:val="32"/>
          <w:lang w:eastAsia="pl-PL"/>
        </w:rPr>
      </w:pPr>
      <w:r>
        <w:rPr>
          <w:rFonts w:ascii="Cambria" w:eastAsia="Times New Roman" w:hAnsi="Cambria"/>
          <w:b/>
          <w:noProof/>
          <w:color w:val="215868"/>
          <w:kern w:val="28"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19E4CD0" wp14:editId="60F5B149">
                <wp:simplePos x="0" y="0"/>
                <wp:positionH relativeFrom="column">
                  <wp:posOffset>70485</wp:posOffset>
                </wp:positionH>
                <wp:positionV relativeFrom="paragraph">
                  <wp:posOffset>7638415</wp:posOffset>
                </wp:positionV>
                <wp:extent cx="5629275" cy="1047750"/>
                <wp:effectExtent l="628650" t="38100" r="85725" b="95250"/>
                <wp:wrapNone/>
                <wp:docPr id="14" name="Objaśnienie prostokątn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9275" cy="1047750"/>
                        </a:xfrm>
                        <a:prstGeom prst="wedgeRectCallout">
                          <a:avLst>
                            <a:gd name="adj1" fmla="val -60258"/>
                            <a:gd name="adj2" fmla="val 17045"/>
                          </a:avLst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24E5" w:rsidRPr="004740CA" w:rsidRDefault="00AE5581" w:rsidP="009C24E5">
                            <w:pPr>
                              <w:spacing w:after="0" w:line="240" w:lineRule="auto"/>
                              <w:jc w:val="center"/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</w:pPr>
                            <w:r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>Uporządkuj jednomiany</w:t>
                            </w:r>
                            <w:r w:rsidR="009C24E5" w:rsidRPr="009C24E5"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>:</w:t>
                            </w:r>
                            <w:r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 xml:space="preserve"> </w:t>
                            </w:r>
                            <w:r w:rsidR="00371136"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>ananas</w:t>
                            </w:r>
                            <w:r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 xml:space="preserve">, </w:t>
                            </w:r>
                            <w:r w:rsidR="00371136"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>rododendron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Objaśnienie prostokątne 14" o:spid="_x0000_s1026" type="#_x0000_t61" style="position:absolute;margin-left:5.55pt;margin-top:601.45pt;width:443.25pt;height:82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" adj="-2216,14482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9C24E5" w:rsidRPr="004740CA" w:rsidRDefault="00AE5581" w:rsidP="009C24E5">
                      <w:pPr>
                        <w:spacing w:after="0" w:line="240" w:lineRule="auto"/>
                        <w:jc w:val="center"/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</w:pPr>
                      <w:r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>Uporządkuj jednomiany</w:t>
                      </w:r>
                      <w:r w:rsidR="009C24E5" w:rsidRPr="009C24E5"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>:</w:t>
                      </w:r>
                      <w:r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 xml:space="preserve"> </w:t>
                      </w:r>
                      <w:r w:rsidR="00371136"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>ananas</w:t>
                      </w:r>
                      <w:r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 xml:space="preserve">, </w:t>
                      </w:r>
                      <w:r w:rsidR="00371136"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>rododendron</w:t>
                      </w:r>
                    </w:p>
                  </w:txbxContent>
                </v:textbox>
              </v:shape>
            </w:pict>
          </mc:Fallback>
        </mc:AlternateContent>
      </w:r>
      <w:r w:rsidR="004740CA">
        <w:rPr>
          <w:rFonts w:ascii="Cambria" w:eastAsia="Times New Roman" w:hAnsi="Cambria"/>
          <w:b/>
          <w:noProof/>
          <w:color w:val="215868"/>
          <w:kern w:val="28"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5DA8B46" wp14:editId="4C1DC76F">
                <wp:simplePos x="0" y="0"/>
                <wp:positionH relativeFrom="column">
                  <wp:posOffset>70485</wp:posOffset>
                </wp:positionH>
                <wp:positionV relativeFrom="paragraph">
                  <wp:posOffset>6390640</wp:posOffset>
                </wp:positionV>
                <wp:extent cx="5629275" cy="1047750"/>
                <wp:effectExtent l="628650" t="38100" r="85725" b="95250"/>
                <wp:wrapNone/>
                <wp:docPr id="13" name="Objaśnienie prostokątn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9275" cy="1047750"/>
                        </a:xfrm>
                        <a:prstGeom prst="wedgeRectCallout">
                          <a:avLst>
                            <a:gd name="adj1" fmla="val -60258"/>
                            <a:gd name="adj2" fmla="val 17045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740CA" w:rsidRPr="004740CA" w:rsidRDefault="00AE5581" w:rsidP="004740CA">
                            <w:pPr>
                              <w:spacing w:after="0" w:line="240" w:lineRule="auto"/>
                              <w:jc w:val="center"/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</w:pPr>
                            <w:r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>Wyznacz wspólny czynnik sumy algebraicznej</w:t>
                            </w:r>
                            <w:r w:rsidR="004740CA" w:rsidRPr="004740CA"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 xml:space="preserve"> </w:t>
                            </w:r>
                            <w:r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br/>
                            </w:r>
                            <w:r w:rsidR="00137C3F">
                              <w:rPr>
                                <w:rFonts w:ascii="Cambria" w:eastAsia="Times New Roman" w:hAnsi="Cambria"/>
                                <w:b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>4xy</w:t>
                            </w:r>
                            <w:r w:rsidR="004740CA" w:rsidRPr="004740CA">
                              <w:rPr>
                                <w:rFonts w:ascii="Cambria" w:eastAsia="Times New Roman" w:hAnsi="Cambria"/>
                                <w:b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 xml:space="preserve"> </w:t>
                            </w:r>
                            <w:r w:rsidR="00137C3F">
                              <w:rPr>
                                <w:rFonts w:ascii="Cambria" w:eastAsia="Times New Roman" w:hAnsi="Cambria"/>
                                <w:b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>–</w:t>
                            </w:r>
                            <w:r w:rsidR="004740CA" w:rsidRPr="004740CA">
                              <w:rPr>
                                <w:rFonts w:ascii="Cambria" w:eastAsia="Times New Roman" w:hAnsi="Cambria"/>
                                <w:b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 xml:space="preserve"> </w:t>
                            </w:r>
                            <w:r w:rsidR="00137C3F">
                              <w:rPr>
                                <w:rFonts w:ascii="Cambria" w:eastAsia="Times New Roman" w:hAnsi="Cambria"/>
                                <w:b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>2x</w:t>
                            </w:r>
                            <w:r w:rsidRPr="00AE5581">
                              <w:rPr>
                                <w:rFonts w:ascii="Cambria" w:eastAsia="Times New Roman" w:hAnsi="Cambria"/>
                                <w:b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vertAlign w:val="superscript"/>
                                <w:lang w:eastAsia="pl-PL"/>
                              </w:rPr>
                              <w:t>2</w:t>
                            </w:r>
                            <w:r w:rsidR="00137C3F" w:rsidRPr="00137C3F">
                              <w:rPr>
                                <w:rFonts w:ascii="Cambria" w:eastAsia="Times New Roman" w:hAnsi="Cambria"/>
                                <w:b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>y</w:t>
                            </w:r>
                            <w:r w:rsidR="004740CA" w:rsidRPr="004740CA">
                              <w:rPr>
                                <w:rFonts w:ascii="Cambria" w:eastAsia="Times New Roman" w:hAnsi="Cambria"/>
                                <w:b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 xml:space="preserve"> + </w:t>
                            </w:r>
                            <w:r>
                              <w:rPr>
                                <w:rFonts w:ascii="Cambria" w:eastAsia="Times New Roman" w:hAnsi="Cambria"/>
                                <w:b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>18</w:t>
                            </w:r>
                            <w:r w:rsidR="00137C3F">
                              <w:rPr>
                                <w:rFonts w:ascii="Cambria" w:eastAsia="Times New Roman" w:hAnsi="Cambria"/>
                                <w:b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>y</w:t>
                            </w:r>
                            <w:r w:rsidR="004740CA" w:rsidRPr="004740CA">
                              <w:rPr>
                                <w:rFonts w:ascii="Cambria" w:eastAsia="Times New Roman" w:hAnsi="Cambria"/>
                                <w:b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 xml:space="preserve"> </w:t>
                            </w:r>
                            <w:r>
                              <w:rPr>
                                <w:rFonts w:ascii="Cambria" w:eastAsia="Times New Roman" w:hAnsi="Cambria"/>
                                <w:b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 xml:space="preserve">– </w:t>
                            </w:r>
                            <w:r w:rsidR="00137C3F">
                              <w:rPr>
                                <w:rFonts w:ascii="Cambria" w:eastAsia="Times New Roman" w:hAnsi="Cambria"/>
                                <w:b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>6y</w:t>
                            </w:r>
                            <w:r>
                              <w:rPr>
                                <w:rFonts w:ascii="Cambria" w:eastAsia="Times New Roman" w:hAnsi="Cambria"/>
                                <w:b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>z</w:t>
                            </w:r>
                            <w:r w:rsidR="004740CA" w:rsidRPr="004740CA"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 xml:space="preserve"> </w:t>
                            </w:r>
                            <w:r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>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bjaśnienie prostokątne 13" o:spid="_x0000_s1027" type="#_x0000_t61" style="position:absolute;margin-left:5.55pt;margin-top:503.2pt;width:443.25pt;height:82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" adj="-2216,14482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4740CA" w:rsidRPr="004740CA" w:rsidRDefault="00AE5581" w:rsidP="004740CA">
                      <w:pPr>
                        <w:spacing w:after="0" w:line="240" w:lineRule="auto"/>
                        <w:jc w:val="center"/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</w:pPr>
                      <w:r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>Wyznacz wspólny czynnik sumy algebraicznej</w:t>
                      </w:r>
                      <w:r w:rsidR="004740CA" w:rsidRPr="004740CA"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 xml:space="preserve"> </w:t>
                      </w:r>
                      <w:r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br/>
                      </w:r>
                      <w:r w:rsidR="00137C3F">
                        <w:rPr>
                          <w:rFonts w:ascii="Cambria" w:eastAsia="Times New Roman" w:hAnsi="Cambria"/>
                          <w:b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>4xy</w:t>
                      </w:r>
                      <w:r w:rsidR="004740CA" w:rsidRPr="004740CA">
                        <w:rPr>
                          <w:rFonts w:ascii="Cambria" w:eastAsia="Times New Roman" w:hAnsi="Cambria"/>
                          <w:b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 xml:space="preserve"> </w:t>
                      </w:r>
                      <w:r w:rsidR="00137C3F">
                        <w:rPr>
                          <w:rFonts w:ascii="Cambria" w:eastAsia="Times New Roman" w:hAnsi="Cambria"/>
                          <w:b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>–</w:t>
                      </w:r>
                      <w:r w:rsidR="004740CA" w:rsidRPr="004740CA">
                        <w:rPr>
                          <w:rFonts w:ascii="Cambria" w:eastAsia="Times New Roman" w:hAnsi="Cambria"/>
                          <w:b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 xml:space="preserve"> </w:t>
                      </w:r>
                      <w:r w:rsidR="00137C3F">
                        <w:rPr>
                          <w:rFonts w:ascii="Cambria" w:eastAsia="Times New Roman" w:hAnsi="Cambria"/>
                          <w:b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>2x</w:t>
                      </w:r>
                      <w:r w:rsidRPr="00AE5581">
                        <w:rPr>
                          <w:rFonts w:ascii="Cambria" w:eastAsia="Times New Roman" w:hAnsi="Cambria"/>
                          <w:b/>
                          <w:noProof/>
                          <w:color w:val="215868"/>
                          <w:kern w:val="28"/>
                          <w:sz w:val="32"/>
                          <w:szCs w:val="32"/>
                          <w:vertAlign w:val="superscript"/>
                          <w:lang w:eastAsia="pl-PL"/>
                        </w:rPr>
                        <w:t>2</w:t>
                      </w:r>
                      <w:r w:rsidR="00137C3F" w:rsidRPr="00137C3F">
                        <w:rPr>
                          <w:rFonts w:ascii="Cambria" w:eastAsia="Times New Roman" w:hAnsi="Cambria"/>
                          <w:b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>y</w:t>
                      </w:r>
                      <w:r w:rsidR="004740CA" w:rsidRPr="004740CA">
                        <w:rPr>
                          <w:rFonts w:ascii="Cambria" w:eastAsia="Times New Roman" w:hAnsi="Cambria"/>
                          <w:b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 xml:space="preserve"> + </w:t>
                      </w:r>
                      <w:r>
                        <w:rPr>
                          <w:rFonts w:ascii="Cambria" w:eastAsia="Times New Roman" w:hAnsi="Cambria"/>
                          <w:b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>18</w:t>
                      </w:r>
                      <w:r w:rsidR="00137C3F">
                        <w:rPr>
                          <w:rFonts w:ascii="Cambria" w:eastAsia="Times New Roman" w:hAnsi="Cambria"/>
                          <w:b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>y</w:t>
                      </w:r>
                      <w:r w:rsidR="004740CA" w:rsidRPr="004740CA">
                        <w:rPr>
                          <w:rFonts w:ascii="Cambria" w:eastAsia="Times New Roman" w:hAnsi="Cambria"/>
                          <w:b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 xml:space="preserve"> </w:t>
                      </w:r>
                      <w:r>
                        <w:rPr>
                          <w:rFonts w:ascii="Cambria" w:eastAsia="Times New Roman" w:hAnsi="Cambria"/>
                          <w:b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 xml:space="preserve">– </w:t>
                      </w:r>
                      <w:r w:rsidR="00137C3F">
                        <w:rPr>
                          <w:rFonts w:ascii="Cambria" w:eastAsia="Times New Roman" w:hAnsi="Cambria"/>
                          <w:b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>6y</w:t>
                      </w:r>
                      <w:r>
                        <w:rPr>
                          <w:rFonts w:ascii="Cambria" w:eastAsia="Times New Roman" w:hAnsi="Cambria"/>
                          <w:b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>z</w:t>
                      </w:r>
                      <w:r w:rsidR="004740CA" w:rsidRPr="004740CA"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 xml:space="preserve"> </w:t>
                      </w:r>
                      <w:r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>………….</w:t>
                      </w:r>
                    </w:p>
                  </w:txbxContent>
                </v:textbox>
              </v:shape>
            </w:pict>
          </mc:Fallback>
        </mc:AlternateContent>
      </w:r>
      <w:r w:rsidR="004740CA">
        <w:rPr>
          <w:rFonts w:ascii="Cambria" w:eastAsia="Times New Roman" w:hAnsi="Cambria"/>
          <w:b/>
          <w:noProof/>
          <w:color w:val="215868"/>
          <w:kern w:val="28"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D28B72E" wp14:editId="7E08521F">
                <wp:simplePos x="0" y="0"/>
                <wp:positionH relativeFrom="column">
                  <wp:posOffset>70485</wp:posOffset>
                </wp:positionH>
                <wp:positionV relativeFrom="paragraph">
                  <wp:posOffset>5114290</wp:posOffset>
                </wp:positionV>
                <wp:extent cx="5629275" cy="1047750"/>
                <wp:effectExtent l="628650" t="38100" r="85725" b="95250"/>
                <wp:wrapNone/>
                <wp:docPr id="12" name="Objaśnienie prostokątn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9275" cy="1047750"/>
                        </a:xfrm>
                        <a:prstGeom prst="wedgeRectCallout">
                          <a:avLst>
                            <a:gd name="adj1" fmla="val -60258"/>
                            <a:gd name="adj2" fmla="val 17045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1136" w:rsidRPr="00371136" w:rsidRDefault="00371136" w:rsidP="00371136">
                            <w:pPr>
                              <w:spacing w:after="0"/>
                              <w:jc w:val="center"/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</w:rPr>
                            </w:pPr>
                            <w:r w:rsidRPr="00371136"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</w:rPr>
                              <w:t xml:space="preserve">Zapisz jako wyrażenie: </w:t>
                            </w:r>
                          </w:p>
                          <w:p w:rsidR="00371136" w:rsidRPr="00371136" w:rsidRDefault="00371136" w:rsidP="00371136">
                            <w:pPr>
                              <w:pStyle w:val="Akapitzlist"/>
                              <w:numPr>
                                <w:ilvl w:val="0"/>
                                <w:numId w:val="32"/>
                              </w:numPr>
                              <w:spacing w:after="0"/>
                              <w:ind w:left="3119" w:hanging="425"/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28"/>
                                <w:szCs w:val="32"/>
                              </w:rPr>
                            </w:pPr>
                            <w:r w:rsidRPr="00371136"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28"/>
                                <w:szCs w:val="32"/>
                              </w:rPr>
                              <w:t xml:space="preserve">połowa sumy liczb </w:t>
                            </w:r>
                            <w:r w:rsidRPr="00371136">
                              <w:rPr>
                                <w:rFonts w:ascii="Cambria" w:eastAsia="Times New Roman" w:hAnsi="Cambria"/>
                                <w:i/>
                                <w:noProof/>
                                <w:color w:val="215868"/>
                                <w:kern w:val="28"/>
                                <w:sz w:val="28"/>
                                <w:szCs w:val="32"/>
                              </w:rPr>
                              <w:t>s</w:t>
                            </w:r>
                            <w:r w:rsidRPr="00371136"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28"/>
                                <w:szCs w:val="32"/>
                              </w:rPr>
                              <w:t xml:space="preserve"> i </w:t>
                            </w:r>
                            <w:r w:rsidRPr="00371136">
                              <w:rPr>
                                <w:rFonts w:ascii="Cambria" w:eastAsia="Times New Roman" w:hAnsi="Cambria"/>
                                <w:i/>
                                <w:noProof/>
                                <w:color w:val="215868"/>
                                <w:kern w:val="28"/>
                                <w:sz w:val="28"/>
                                <w:szCs w:val="32"/>
                              </w:rPr>
                              <w:t>t</w:t>
                            </w:r>
                            <w:r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28"/>
                                <w:szCs w:val="32"/>
                              </w:rPr>
                              <w:tab/>
                            </w:r>
                          </w:p>
                          <w:p w:rsidR="004740CA" w:rsidRDefault="00371136" w:rsidP="00371136">
                            <w:pPr>
                              <w:pStyle w:val="Akapitzlist"/>
                              <w:numPr>
                                <w:ilvl w:val="0"/>
                                <w:numId w:val="32"/>
                              </w:numPr>
                              <w:spacing w:after="0"/>
                              <w:ind w:left="3119" w:hanging="425"/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28"/>
                                <w:szCs w:val="32"/>
                              </w:rPr>
                            </w:pPr>
                            <w:r w:rsidRPr="00371136"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28"/>
                                <w:szCs w:val="32"/>
                              </w:rPr>
                              <w:t xml:space="preserve">45% </w:t>
                            </w:r>
                            <w:r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28"/>
                                <w:szCs w:val="32"/>
                              </w:rPr>
                              <w:t xml:space="preserve">iloczynu liczb </w:t>
                            </w:r>
                            <w:r w:rsidRPr="00371136">
                              <w:rPr>
                                <w:rFonts w:ascii="Cambria" w:eastAsia="Times New Roman" w:hAnsi="Cambria"/>
                                <w:i/>
                                <w:noProof/>
                                <w:color w:val="215868"/>
                                <w:kern w:val="28"/>
                                <w:sz w:val="28"/>
                                <w:szCs w:val="32"/>
                              </w:rPr>
                              <w:t>a</w:t>
                            </w:r>
                            <w:r>
                              <w:rPr>
                                <w:rFonts w:ascii="Cambria" w:eastAsia="Times New Roman" w:hAnsi="Cambria"/>
                                <w:i/>
                                <w:noProof/>
                                <w:color w:val="215868"/>
                                <w:kern w:val="28"/>
                                <w:sz w:val="28"/>
                                <w:szCs w:val="32"/>
                              </w:rPr>
                              <w:t xml:space="preserve"> </w:t>
                            </w:r>
                            <w:r w:rsidRPr="00371136"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28"/>
                                <w:szCs w:val="32"/>
                              </w:rPr>
                              <w:t xml:space="preserve">i </w:t>
                            </w:r>
                            <w:r w:rsidRPr="00371136">
                              <w:rPr>
                                <w:rFonts w:ascii="Cambria" w:eastAsia="Times New Roman" w:hAnsi="Cambria"/>
                                <w:i/>
                                <w:noProof/>
                                <w:color w:val="215868"/>
                                <w:kern w:val="28"/>
                                <w:sz w:val="28"/>
                                <w:szCs w:val="32"/>
                              </w:rPr>
                              <w:t>b</w:t>
                            </w:r>
                            <w:bookmarkStart w:id="0" w:name="_GoBack"/>
                            <w:bookmarkEnd w:id="0"/>
                          </w:p>
                          <w:p w:rsidR="00371136" w:rsidRPr="00371136" w:rsidRDefault="00371136" w:rsidP="00371136">
                            <w:pPr>
                              <w:pStyle w:val="Akapitzlist"/>
                              <w:numPr>
                                <w:ilvl w:val="0"/>
                                <w:numId w:val="32"/>
                              </w:numPr>
                              <w:spacing w:after="0"/>
                              <w:ind w:left="3119" w:hanging="425"/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28"/>
                                <w:szCs w:val="32"/>
                              </w:rPr>
                              <w:t xml:space="preserve">iloraz różnicy liczb </w:t>
                            </w:r>
                            <w:r w:rsidRPr="00371136">
                              <w:rPr>
                                <w:rFonts w:ascii="Cambria" w:eastAsia="Times New Roman" w:hAnsi="Cambria"/>
                                <w:i/>
                                <w:noProof/>
                                <w:color w:val="215868"/>
                                <w:kern w:val="28"/>
                                <w:sz w:val="28"/>
                                <w:szCs w:val="32"/>
                              </w:rPr>
                              <w:t>k</w:t>
                            </w:r>
                            <w:r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28"/>
                                <w:szCs w:val="32"/>
                              </w:rPr>
                              <w:t xml:space="preserve"> i </w:t>
                            </w:r>
                            <w:r w:rsidRPr="00371136">
                              <w:rPr>
                                <w:rFonts w:ascii="Cambria" w:eastAsia="Times New Roman" w:hAnsi="Cambria"/>
                                <w:i/>
                                <w:noProof/>
                                <w:color w:val="215868"/>
                                <w:kern w:val="28"/>
                                <w:sz w:val="28"/>
                                <w:szCs w:val="32"/>
                              </w:rPr>
                              <w:t>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bjaśnienie prostokątne 12" o:spid="_x0000_s1028" type="#_x0000_t61" style="position:absolute;margin-left:5.55pt;margin-top:402.7pt;width:443.25pt;height:82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" adj="-2216,14482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371136" w:rsidRPr="00371136" w:rsidRDefault="00371136" w:rsidP="00371136">
                      <w:pPr>
                        <w:spacing w:after="0"/>
                        <w:jc w:val="center"/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</w:rPr>
                      </w:pPr>
                      <w:r w:rsidRPr="00371136"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</w:rPr>
                        <w:t xml:space="preserve">Zapisz jako wyrażenie: </w:t>
                      </w:r>
                    </w:p>
                    <w:p w:rsidR="00371136" w:rsidRPr="00371136" w:rsidRDefault="00371136" w:rsidP="00371136">
                      <w:pPr>
                        <w:pStyle w:val="Akapitzlist"/>
                        <w:numPr>
                          <w:ilvl w:val="0"/>
                          <w:numId w:val="32"/>
                        </w:numPr>
                        <w:spacing w:after="0"/>
                        <w:ind w:left="3119" w:hanging="425"/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28"/>
                          <w:szCs w:val="32"/>
                        </w:rPr>
                      </w:pPr>
                      <w:r w:rsidRPr="00371136"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28"/>
                          <w:szCs w:val="32"/>
                        </w:rPr>
                        <w:t xml:space="preserve">połowa sumy liczb </w:t>
                      </w:r>
                      <w:r w:rsidRPr="00371136">
                        <w:rPr>
                          <w:rFonts w:ascii="Cambria" w:eastAsia="Times New Roman" w:hAnsi="Cambria"/>
                          <w:i/>
                          <w:noProof/>
                          <w:color w:val="215868"/>
                          <w:kern w:val="28"/>
                          <w:sz w:val="28"/>
                          <w:szCs w:val="32"/>
                        </w:rPr>
                        <w:t>s</w:t>
                      </w:r>
                      <w:r w:rsidRPr="00371136"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28"/>
                          <w:szCs w:val="32"/>
                        </w:rPr>
                        <w:t xml:space="preserve"> i </w:t>
                      </w:r>
                      <w:r w:rsidRPr="00371136">
                        <w:rPr>
                          <w:rFonts w:ascii="Cambria" w:eastAsia="Times New Roman" w:hAnsi="Cambria"/>
                          <w:i/>
                          <w:noProof/>
                          <w:color w:val="215868"/>
                          <w:kern w:val="28"/>
                          <w:sz w:val="28"/>
                          <w:szCs w:val="32"/>
                        </w:rPr>
                        <w:t>t</w:t>
                      </w:r>
                      <w:r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28"/>
                          <w:szCs w:val="32"/>
                        </w:rPr>
                        <w:tab/>
                      </w:r>
                    </w:p>
                    <w:p w:rsidR="004740CA" w:rsidRDefault="00371136" w:rsidP="00371136">
                      <w:pPr>
                        <w:pStyle w:val="Akapitzlist"/>
                        <w:numPr>
                          <w:ilvl w:val="0"/>
                          <w:numId w:val="32"/>
                        </w:numPr>
                        <w:spacing w:after="0"/>
                        <w:ind w:left="3119" w:hanging="425"/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28"/>
                          <w:szCs w:val="32"/>
                        </w:rPr>
                      </w:pPr>
                      <w:r w:rsidRPr="00371136"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28"/>
                          <w:szCs w:val="32"/>
                        </w:rPr>
                        <w:t xml:space="preserve">45% </w:t>
                      </w:r>
                      <w:r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28"/>
                          <w:szCs w:val="32"/>
                        </w:rPr>
                        <w:t xml:space="preserve">iloczynu liczb </w:t>
                      </w:r>
                      <w:r w:rsidRPr="00371136">
                        <w:rPr>
                          <w:rFonts w:ascii="Cambria" w:eastAsia="Times New Roman" w:hAnsi="Cambria"/>
                          <w:i/>
                          <w:noProof/>
                          <w:color w:val="215868"/>
                          <w:kern w:val="28"/>
                          <w:sz w:val="28"/>
                          <w:szCs w:val="32"/>
                        </w:rPr>
                        <w:t>a</w:t>
                      </w:r>
                      <w:r>
                        <w:rPr>
                          <w:rFonts w:ascii="Cambria" w:eastAsia="Times New Roman" w:hAnsi="Cambria"/>
                          <w:i/>
                          <w:noProof/>
                          <w:color w:val="215868"/>
                          <w:kern w:val="28"/>
                          <w:sz w:val="28"/>
                          <w:szCs w:val="32"/>
                        </w:rPr>
                        <w:t xml:space="preserve"> </w:t>
                      </w:r>
                      <w:r w:rsidRPr="00371136"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28"/>
                          <w:szCs w:val="32"/>
                        </w:rPr>
                        <w:t xml:space="preserve">i </w:t>
                      </w:r>
                      <w:r w:rsidRPr="00371136">
                        <w:rPr>
                          <w:rFonts w:ascii="Cambria" w:eastAsia="Times New Roman" w:hAnsi="Cambria"/>
                          <w:i/>
                          <w:noProof/>
                          <w:color w:val="215868"/>
                          <w:kern w:val="28"/>
                          <w:sz w:val="28"/>
                          <w:szCs w:val="32"/>
                        </w:rPr>
                        <w:t>b</w:t>
                      </w:r>
                      <w:bookmarkStart w:id="1" w:name="_GoBack"/>
                      <w:bookmarkEnd w:id="1"/>
                    </w:p>
                    <w:p w:rsidR="00371136" w:rsidRPr="00371136" w:rsidRDefault="00371136" w:rsidP="00371136">
                      <w:pPr>
                        <w:pStyle w:val="Akapitzlist"/>
                        <w:numPr>
                          <w:ilvl w:val="0"/>
                          <w:numId w:val="32"/>
                        </w:numPr>
                        <w:spacing w:after="0"/>
                        <w:ind w:left="3119" w:hanging="425"/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28"/>
                          <w:szCs w:val="32"/>
                        </w:rPr>
                      </w:pPr>
                      <w:r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28"/>
                          <w:szCs w:val="32"/>
                        </w:rPr>
                        <w:t xml:space="preserve">iloraz różnicy liczb </w:t>
                      </w:r>
                      <w:r w:rsidRPr="00371136">
                        <w:rPr>
                          <w:rFonts w:ascii="Cambria" w:eastAsia="Times New Roman" w:hAnsi="Cambria"/>
                          <w:i/>
                          <w:noProof/>
                          <w:color w:val="215868"/>
                          <w:kern w:val="28"/>
                          <w:sz w:val="28"/>
                          <w:szCs w:val="32"/>
                        </w:rPr>
                        <w:t>k</w:t>
                      </w:r>
                      <w:r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28"/>
                          <w:szCs w:val="32"/>
                        </w:rPr>
                        <w:t xml:space="preserve"> i </w:t>
                      </w:r>
                      <w:r w:rsidRPr="00371136">
                        <w:rPr>
                          <w:rFonts w:ascii="Cambria" w:eastAsia="Times New Roman" w:hAnsi="Cambria"/>
                          <w:i/>
                          <w:noProof/>
                          <w:color w:val="215868"/>
                          <w:kern w:val="28"/>
                          <w:sz w:val="28"/>
                          <w:szCs w:val="32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 w:rsidR="004740CA">
        <w:rPr>
          <w:rFonts w:ascii="Cambria" w:eastAsia="Times New Roman" w:hAnsi="Cambria"/>
          <w:b/>
          <w:noProof/>
          <w:color w:val="215868"/>
          <w:kern w:val="28"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EE0D0EF" wp14:editId="31BC2097">
                <wp:simplePos x="0" y="0"/>
                <wp:positionH relativeFrom="column">
                  <wp:posOffset>70485</wp:posOffset>
                </wp:positionH>
                <wp:positionV relativeFrom="paragraph">
                  <wp:posOffset>3790315</wp:posOffset>
                </wp:positionV>
                <wp:extent cx="5629275" cy="1047750"/>
                <wp:effectExtent l="628650" t="38100" r="85725" b="95250"/>
                <wp:wrapNone/>
                <wp:docPr id="11" name="Objaśnienie prostokątn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9275" cy="1047750"/>
                        </a:xfrm>
                        <a:prstGeom prst="wedgeRectCallout">
                          <a:avLst>
                            <a:gd name="adj1" fmla="val -60258"/>
                            <a:gd name="adj2" fmla="val 17045"/>
                          </a:avLst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740CA" w:rsidRPr="004740CA" w:rsidRDefault="00AE5581" w:rsidP="004740CA">
                            <w:pPr>
                              <w:spacing w:after="0" w:line="240" w:lineRule="auto"/>
                              <w:jc w:val="center"/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</w:pPr>
                            <w:r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>Podaj</w:t>
                            </w:r>
                            <w:r w:rsidR="004740CA" w:rsidRPr="004740CA"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 xml:space="preserve"> </w:t>
                            </w:r>
                            <w:r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 xml:space="preserve">wyrazy sumy algebraicznej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eastAsia="Times New Roman" w:hAnsi="Cambria Math"/>
                                      <w:b/>
                                      <w:i/>
                                      <w:noProof/>
                                      <w:color w:val="215868"/>
                                      <w:kern w:val="28"/>
                                      <w:sz w:val="32"/>
                                      <w:szCs w:val="32"/>
                                      <w:lang w:eastAsia="pl-PL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eastAsia="Times New Roman" w:hAnsi="Cambria Math"/>
                                      <w:noProof/>
                                      <w:color w:val="215868"/>
                                      <w:kern w:val="28"/>
                                      <w:sz w:val="32"/>
                                      <w:szCs w:val="32"/>
                                      <w:lang w:eastAsia="pl-PL"/>
                                    </w:rPr>
                                    <m:t>2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eastAsia="Times New Roman" w:hAnsi="Cambria Math"/>
                                      <w:noProof/>
                                      <w:color w:val="215868"/>
                                      <w:kern w:val="28"/>
                                      <w:sz w:val="32"/>
                                      <w:szCs w:val="32"/>
                                      <w:lang w:eastAsia="pl-PL"/>
                                    </w:rPr>
                                    <m:t>3</m:t>
                                  </m:r>
                                </m:den>
                              </m:f>
                            </m:oMath>
                            <w:r w:rsidR="004740CA" w:rsidRPr="004740CA">
                              <w:rPr>
                                <w:rFonts w:ascii="Cambria" w:eastAsia="Times New Roman" w:hAnsi="Cambria"/>
                                <w:b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 xml:space="preserve">x </w:t>
                            </w:r>
                            <w:r w:rsidR="00D36E0A">
                              <w:rPr>
                                <w:rFonts w:ascii="Cambria" w:eastAsia="Times New Roman" w:hAnsi="Cambria"/>
                                <w:b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>+</w:t>
                            </w:r>
                            <w:r w:rsidR="004740CA" w:rsidRPr="004740CA">
                              <w:rPr>
                                <w:rFonts w:ascii="Cambria" w:eastAsia="Times New Roman" w:hAnsi="Cambria"/>
                                <w:b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 xml:space="preserve"> </w:t>
                            </w:r>
                            <w:r w:rsidR="00D36E0A">
                              <w:rPr>
                                <w:rFonts w:ascii="Cambria" w:eastAsia="Times New Roman" w:hAnsi="Cambria"/>
                                <w:b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>5y</w:t>
                            </w:r>
                            <w:r w:rsidR="004740CA" w:rsidRPr="004740CA">
                              <w:rPr>
                                <w:rFonts w:ascii="Cambria" w:eastAsia="Times New Roman" w:hAnsi="Cambria"/>
                                <w:b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 xml:space="preserve"> </w:t>
                            </w:r>
                            <w:r w:rsidR="00D36E0A">
                              <w:rPr>
                                <w:rFonts w:ascii="Cambria" w:eastAsia="Times New Roman" w:hAnsi="Cambria"/>
                                <w:b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>-</w:t>
                            </w:r>
                            <w:r w:rsidR="004740CA" w:rsidRPr="004740CA">
                              <w:rPr>
                                <w:rFonts w:ascii="Cambria" w:eastAsia="Times New Roman" w:hAnsi="Cambria"/>
                                <w:b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 xml:space="preserve"> 6</w:t>
                            </w:r>
                            <w:r>
                              <w:rPr>
                                <w:rFonts w:ascii="Cambria" w:eastAsia="Times New Roman" w:hAnsi="Cambria"/>
                                <w:b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>y</w:t>
                            </w:r>
                            <w:r w:rsidRPr="00AE5581">
                              <w:rPr>
                                <w:rFonts w:ascii="Cambria" w:eastAsia="Times New Roman" w:hAnsi="Cambria"/>
                                <w:b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vertAlign w:val="superscript"/>
                                <w:lang w:eastAsia="pl-PL"/>
                              </w:rPr>
                              <w:t>2</w:t>
                            </w:r>
                            <w:r w:rsidR="004740CA" w:rsidRPr="004740CA">
                              <w:rPr>
                                <w:rFonts w:ascii="Cambria" w:eastAsia="Times New Roman" w:hAnsi="Cambria"/>
                                <w:b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 xml:space="preserve"> </w:t>
                            </w:r>
                            <w:r w:rsidR="00D36E0A">
                              <w:rPr>
                                <w:rFonts w:ascii="Cambria" w:eastAsia="Times New Roman" w:hAnsi="Cambria"/>
                                <w:b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>+</w:t>
                            </w:r>
                            <w:r>
                              <w:rPr>
                                <w:rFonts w:ascii="Cambria" w:eastAsia="Times New Roman" w:hAnsi="Cambria"/>
                                <w:b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 xml:space="preserve"> 4z</w:t>
                            </w:r>
                            <w:r w:rsidR="00D36E0A" w:rsidRPr="00D36E0A">
                              <w:rPr>
                                <w:rFonts w:ascii="Cambria" w:eastAsia="Times New Roman" w:hAnsi="Cambria"/>
                                <w:b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vertAlign w:val="superscript"/>
                                <w:lang w:eastAsia="pl-PL"/>
                              </w:rPr>
                              <w:t>3</w:t>
                            </w:r>
                            <w:r w:rsidR="004740CA" w:rsidRPr="004740CA"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 xml:space="preserve"> </w:t>
                            </w:r>
                            <w:r w:rsidR="004740CA"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 xml:space="preserve"> </w:t>
                            </w:r>
                            <w:r w:rsidR="004740CA" w:rsidRPr="004740CA"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 xml:space="preserve">...............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bjaśnienie prostokątne 11" o:spid="_x0000_s1029" type="#_x0000_t61" style="position:absolute;margin-left:5.55pt;margin-top:298.45pt;width:443.25pt;height:82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" adj="-2216,14482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4740CA" w:rsidRPr="004740CA" w:rsidRDefault="00AE5581" w:rsidP="004740CA">
                      <w:pPr>
                        <w:spacing w:after="0" w:line="240" w:lineRule="auto"/>
                        <w:jc w:val="center"/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</w:pPr>
                      <w:r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>Podaj</w:t>
                      </w:r>
                      <w:r w:rsidR="004740CA" w:rsidRPr="004740CA"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 xml:space="preserve"> </w:t>
                      </w:r>
                      <w:r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 xml:space="preserve">wyrazy sumy algebraicznej </w:t>
                      </w:r>
                      <m:oMath>
                        <m:f>
                          <m:fPr>
                            <m:ctrlPr>
                              <w:rPr>
                                <w:rFonts w:ascii="Cambria Math" w:eastAsia="Times New Roman" w:hAnsi="Cambria Math"/>
                                <w:b/>
                                <w:i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Times New Roman" w:hAnsi="Cambria Math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m:t>2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Times New Roman" w:hAnsi="Cambria Math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m:t>3</m:t>
                            </m:r>
                          </m:den>
                        </m:f>
                      </m:oMath>
                      <w:r w:rsidR="004740CA" w:rsidRPr="004740CA">
                        <w:rPr>
                          <w:rFonts w:ascii="Cambria" w:eastAsia="Times New Roman" w:hAnsi="Cambria"/>
                          <w:b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 xml:space="preserve">x </w:t>
                      </w:r>
                      <w:r w:rsidR="00D36E0A">
                        <w:rPr>
                          <w:rFonts w:ascii="Cambria" w:eastAsia="Times New Roman" w:hAnsi="Cambria"/>
                          <w:b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>+</w:t>
                      </w:r>
                      <w:r w:rsidR="004740CA" w:rsidRPr="004740CA">
                        <w:rPr>
                          <w:rFonts w:ascii="Cambria" w:eastAsia="Times New Roman" w:hAnsi="Cambria"/>
                          <w:b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 xml:space="preserve"> </w:t>
                      </w:r>
                      <w:r w:rsidR="00D36E0A">
                        <w:rPr>
                          <w:rFonts w:ascii="Cambria" w:eastAsia="Times New Roman" w:hAnsi="Cambria"/>
                          <w:b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>5y</w:t>
                      </w:r>
                      <w:r w:rsidR="004740CA" w:rsidRPr="004740CA">
                        <w:rPr>
                          <w:rFonts w:ascii="Cambria" w:eastAsia="Times New Roman" w:hAnsi="Cambria"/>
                          <w:b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 xml:space="preserve"> </w:t>
                      </w:r>
                      <w:r w:rsidR="00D36E0A">
                        <w:rPr>
                          <w:rFonts w:ascii="Cambria" w:eastAsia="Times New Roman" w:hAnsi="Cambria"/>
                          <w:b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>-</w:t>
                      </w:r>
                      <w:r w:rsidR="004740CA" w:rsidRPr="004740CA">
                        <w:rPr>
                          <w:rFonts w:ascii="Cambria" w:eastAsia="Times New Roman" w:hAnsi="Cambria"/>
                          <w:b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 xml:space="preserve"> 6</w:t>
                      </w:r>
                      <w:r>
                        <w:rPr>
                          <w:rFonts w:ascii="Cambria" w:eastAsia="Times New Roman" w:hAnsi="Cambria"/>
                          <w:b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>y</w:t>
                      </w:r>
                      <w:r w:rsidRPr="00AE5581">
                        <w:rPr>
                          <w:rFonts w:ascii="Cambria" w:eastAsia="Times New Roman" w:hAnsi="Cambria"/>
                          <w:b/>
                          <w:noProof/>
                          <w:color w:val="215868"/>
                          <w:kern w:val="28"/>
                          <w:sz w:val="32"/>
                          <w:szCs w:val="32"/>
                          <w:vertAlign w:val="superscript"/>
                          <w:lang w:eastAsia="pl-PL"/>
                        </w:rPr>
                        <w:t>2</w:t>
                      </w:r>
                      <w:r w:rsidR="004740CA" w:rsidRPr="004740CA">
                        <w:rPr>
                          <w:rFonts w:ascii="Cambria" w:eastAsia="Times New Roman" w:hAnsi="Cambria"/>
                          <w:b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 xml:space="preserve"> </w:t>
                      </w:r>
                      <w:r w:rsidR="00D36E0A">
                        <w:rPr>
                          <w:rFonts w:ascii="Cambria" w:eastAsia="Times New Roman" w:hAnsi="Cambria"/>
                          <w:b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>+</w:t>
                      </w:r>
                      <w:r>
                        <w:rPr>
                          <w:rFonts w:ascii="Cambria" w:eastAsia="Times New Roman" w:hAnsi="Cambria"/>
                          <w:b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 xml:space="preserve"> 4z</w:t>
                      </w:r>
                      <w:r w:rsidR="00D36E0A" w:rsidRPr="00D36E0A">
                        <w:rPr>
                          <w:rFonts w:ascii="Cambria" w:eastAsia="Times New Roman" w:hAnsi="Cambria"/>
                          <w:b/>
                          <w:noProof/>
                          <w:color w:val="215868"/>
                          <w:kern w:val="28"/>
                          <w:sz w:val="32"/>
                          <w:szCs w:val="32"/>
                          <w:vertAlign w:val="superscript"/>
                          <w:lang w:eastAsia="pl-PL"/>
                        </w:rPr>
                        <w:t>3</w:t>
                      </w:r>
                      <w:r w:rsidR="004740CA" w:rsidRPr="004740CA"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 xml:space="preserve"> </w:t>
                      </w:r>
                      <w:r w:rsidR="004740CA"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 xml:space="preserve"> </w:t>
                      </w:r>
                      <w:r w:rsidR="004740CA" w:rsidRPr="004740CA"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 xml:space="preserve">............... </w:t>
                      </w:r>
                    </w:p>
                  </w:txbxContent>
                </v:textbox>
              </v:shape>
            </w:pict>
          </mc:Fallback>
        </mc:AlternateContent>
      </w:r>
      <w:r w:rsidR="004740CA">
        <w:rPr>
          <w:rFonts w:ascii="Cambria" w:eastAsia="Times New Roman" w:hAnsi="Cambria"/>
          <w:b/>
          <w:noProof/>
          <w:color w:val="215868"/>
          <w:kern w:val="28"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C00B548" wp14:editId="0237551D">
                <wp:simplePos x="0" y="0"/>
                <wp:positionH relativeFrom="column">
                  <wp:posOffset>70485</wp:posOffset>
                </wp:positionH>
                <wp:positionV relativeFrom="paragraph">
                  <wp:posOffset>2523490</wp:posOffset>
                </wp:positionV>
                <wp:extent cx="5629275" cy="1047750"/>
                <wp:effectExtent l="628650" t="38100" r="85725" b="95250"/>
                <wp:wrapNone/>
                <wp:docPr id="10" name="Objaśnienie prostokątn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9275" cy="1047750"/>
                        </a:xfrm>
                        <a:prstGeom prst="wedgeRectCallout">
                          <a:avLst>
                            <a:gd name="adj1" fmla="val -60258"/>
                            <a:gd name="adj2" fmla="val 17045"/>
                          </a:avLst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740CA" w:rsidRPr="004740CA" w:rsidRDefault="00AE5581" w:rsidP="004740CA">
                            <w:pPr>
                              <w:spacing w:after="0" w:line="240" w:lineRule="auto"/>
                              <w:jc w:val="center"/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</w:pPr>
                            <w:r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>Wyrażenia algebraiczne zbudowane są z</w:t>
                            </w:r>
                            <w:r w:rsidR="004740CA" w:rsidRPr="004740CA"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 xml:space="preserve"> 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bjaśnienie prostokątne 10" o:spid="_x0000_s1030" type="#_x0000_t61" style="position:absolute;margin-left:5.55pt;margin-top:198.7pt;width:443.25pt;height:82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" adj="-2216,14482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4740CA" w:rsidRPr="004740CA" w:rsidRDefault="00AE5581" w:rsidP="004740CA">
                      <w:pPr>
                        <w:spacing w:after="0" w:line="240" w:lineRule="auto"/>
                        <w:jc w:val="center"/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</w:pPr>
                      <w:r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>Wyrażenia algebraiczne zbudowane są z</w:t>
                      </w:r>
                      <w:r w:rsidR="004740CA" w:rsidRPr="004740CA"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 xml:space="preserve"> ...............</w:t>
                      </w:r>
                    </w:p>
                  </w:txbxContent>
                </v:textbox>
              </v:shape>
            </w:pict>
          </mc:Fallback>
        </mc:AlternateContent>
      </w:r>
      <w:r w:rsidR="004740CA">
        <w:rPr>
          <w:rFonts w:ascii="Cambria" w:eastAsia="Times New Roman" w:hAnsi="Cambria"/>
          <w:b/>
          <w:noProof/>
          <w:color w:val="215868"/>
          <w:kern w:val="28"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DDF40B" wp14:editId="73E803B0">
                <wp:simplePos x="0" y="0"/>
                <wp:positionH relativeFrom="column">
                  <wp:posOffset>70485</wp:posOffset>
                </wp:positionH>
                <wp:positionV relativeFrom="paragraph">
                  <wp:posOffset>1323340</wp:posOffset>
                </wp:positionV>
                <wp:extent cx="5629275" cy="1047750"/>
                <wp:effectExtent l="628650" t="38100" r="85725" b="95250"/>
                <wp:wrapNone/>
                <wp:docPr id="9" name="Objaśnienie prostokątn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9275" cy="1047750"/>
                        </a:xfrm>
                        <a:prstGeom prst="wedgeRectCallout">
                          <a:avLst>
                            <a:gd name="adj1" fmla="val -60258"/>
                            <a:gd name="adj2" fmla="val 17045"/>
                          </a:avLst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43B4" w:rsidRDefault="009243B4" w:rsidP="004740CA">
                            <w:pPr>
                              <w:spacing w:after="0" w:line="240" w:lineRule="auto"/>
                              <w:jc w:val="center"/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</w:pPr>
                            <w:r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 xml:space="preserve">O jakich jednomianach mówimy, że są podobne </w:t>
                            </w:r>
                            <w:r w:rsidR="00AE5581"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>….</w:t>
                            </w:r>
                          </w:p>
                          <w:p w:rsidR="004740CA" w:rsidRPr="004740CA" w:rsidRDefault="009243B4" w:rsidP="004740CA">
                            <w:pPr>
                              <w:spacing w:after="0" w:line="240" w:lineRule="auto"/>
                              <w:jc w:val="center"/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</w:pPr>
                            <w:r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>Podaj przykład</w:t>
                            </w:r>
                            <w:r w:rsidR="00AE5581"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bjaśnienie prostokątne 9" o:spid="_x0000_s1031" type="#_x0000_t61" style="position:absolute;margin-left:5.55pt;margin-top:104.2pt;width:443.25pt;height:82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" adj="-2216,14482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9243B4" w:rsidRDefault="009243B4" w:rsidP="004740CA">
                      <w:pPr>
                        <w:spacing w:after="0" w:line="240" w:lineRule="auto"/>
                        <w:jc w:val="center"/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</w:pPr>
                      <w:r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 xml:space="preserve">O jakich jednomianach mówimy, że są podobne </w:t>
                      </w:r>
                      <w:r w:rsidR="00AE5581"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>….</w:t>
                      </w:r>
                    </w:p>
                    <w:p w:rsidR="004740CA" w:rsidRPr="004740CA" w:rsidRDefault="009243B4" w:rsidP="004740CA">
                      <w:pPr>
                        <w:spacing w:after="0" w:line="240" w:lineRule="auto"/>
                        <w:jc w:val="center"/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</w:pPr>
                      <w:r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>Podaj przykład</w:t>
                      </w:r>
                      <w:r w:rsidR="00AE5581"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4740CA">
        <w:rPr>
          <w:rFonts w:ascii="Cambria" w:eastAsia="Times New Roman" w:hAnsi="Cambria"/>
          <w:b/>
          <w:noProof/>
          <w:color w:val="215868"/>
          <w:kern w:val="28"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BCE615" wp14:editId="58D39A0E">
                <wp:simplePos x="0" y="0"/>
                <wp:positionH relativeFrom="column">
                  <wp:posOffset>70485</wp:posOffset>
                </wp:positionH>
                <wp:positionV relativeFrom="paragraph">
                  <wp:posOffset>-635</wp:posOffset>
                </wp:positionV>
                <wp:extent cx="5629275" cy="1047750"/>
                <wp:effectExtent l="628650" t="38100" r="85725" b="95250"/>
                <wp:wrapNone/>
                <wp:docPr id="8" name="Objaśnienie prostokątn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9275" cy="1047750"/>
                        </a:xfrm>
                        <a:prstGeom prst="wedgeRectCallout">
                          <a:avLst>
                            <a:gd name="adj1" fmla="val -60258"/>
                            <a:gd name="adj2" fmla="val 17045"/>
                          </a:avLst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E5581" w:rsidRPr="004740CA" w:rsidRDefault="009243B4" w:rsidP="004740CA">
                            <w:pPr>
                              <w:spacing w:after="0" w:line="240" w:lineRule="auto"/>
                              <w:jc w:val="center"/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</w:pPr>
                            <w:r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>Jak nazywamy wyrażenie algebraiczne, które powstaje poprzez dodawanie jednomianów?............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bjaśnienie prostokątne 8" o:spid="_x0000_s1032" type="#_x0000_t61" style="position:absolute;margin-left:5.55pt;margin-top:-.05pt;width:443.25pt;height:82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" adj="-2216,14482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AE5581" w:rsidRPr="004740CA" w:rsidRDefault="009243B4" w:rsidP="004740CA">
                      <w:pPr>
                        <w:spacing w:after="0" w:line="240" w:lineRule="auto"/>
                        <w:jc w:val="center"/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</w:pPr>
                      <w:r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>Jak nazywamy wyrażenie algebraiczne, które powstaje poprzez dodawanie jednomianów?............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142BD" w:rsidRPr="008142BD" w:rsidSect="008142BD">
      <w:headerReference w:type="default" r:id="rId8"/>
      <w:footerReference w:type="default" r:id="rId9"/>
      <w:pgSz w:w="11907" w:h="16839" w:code="9"/>
      <w:pgMar w:top="851" w:right="1134" w:bottom="567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34B" w:rsidRDefault="0037434B">
      <w:pPr>
        <w:spacing w:after="0" w:line="240" w:lineRule="auto"/>
      </w:pPr>
      <w:r>
        <w:separator/>
      </w:r>
    </w:p>
  </w:endnote>
  <w:endnote w:type="continuationSeparator" w:id="0">
    <w:p w:rsidR="0037434B" w:rsidRDefault="003743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6E9" w:rsidRDefault="00E4742E">
    <w:pPr>
      <w:pStyle w:val="Stopka"/>
    </w:pPr>
    <w:r>
      <w:rPr>
        <w:noProof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294BCB42" wp14:editId="5BC15939">
              <wp:simplePos x="0" y="0"/>
              <wp:positionH relativeFrom="margin">
                <wp:posOffset>6288405</wp:posOffset>
              </wp:positionH>
              <wp:positionV relativeFrom="page">
                <wp:posOffset>9972040</wp:posOffset>
              </wp:positionV>
              <wp:extent cx="436880" cy="716915"/>
              <wp:effectExtent l="11430" t="8890" r="8890" b="7620"/>
              <wp:wrapNone/>
              <wp:docPr id="1" name="Grupa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2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226E9" w:rsidRPr="00FA0416" w:rsidRDefault="004226E9">
                            <w:pPr>
                              <w:pStyle w:val="Stopka"/>
                              <w:jc w:val="center"/>
                              <w:rPr>
                                <w:color w:val="FFFFFF"/>
                                <w:sz w:val="16"/>
                                <w:szCs w:val="16"/>
                              </w:rPr>
                            </w:pPr>
                            <w:r w:rsidRPr="00FA0416">
                              <w:rPr>
                                <w:color w:val="FFFFFF"/>
                              </w:rPr>
                              <w:fldChar w:fldCharType="begin"/>
                            </w:r>
                            <w:r w:rsidRPr="00FA0416">
                              <w:rPr>
                                <w:color w:val="FFFFFF"/>
                              </w:rPr>
                              <w:instrText>PAGE    \* MERGEFORMAT</w:instrText>
                            </w:r>
                            <w:r w:rsidRPr="00FA0416">
                              <w:rPr>
                                <w:color w:val="FFFFFF"/>
                              </w:rPr>
                              <w:fldChar w:fldCharType="separate"/>
                            </w:r>
                            <w:r w:rsidR="00371136" w:rsidRPr="00371136">
                              <w:rPr>
                                <w:noProof/>
                                <w:color w:val="FFFFFF"/>
                                <w:sz w:val="16"/>
                                <w:szCs w:val="16"/>
                              </w:rPr>
                              <w:t>1</w:t>
                            </w:r>
                            <w:r w:rsidRPr="00FA0416">
                              <w:rPr>
                                <w:color w:val="FFFFFF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80" o:spid="_x0000_s1035" style="position:absolute;margin-left:495.15pt;margin-top:785.2pt;width:34.4pt;height:56.45pt;z-index:251657728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6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O+9esMAAADaAAAADwAAAGRycy9kb3ducmV2LnhtbESPzWrDMBCE74W8g9hAb7XcQJviWg6l&#10;UPClhMRJz4u1tZ1YK2PJP83TV4FAjsPMfMOkm9m0YqTeNZYVPEcxCOLS6oYrBYfi6+kNhPPIGlvL&#10;pOCPHGyyxUOKibYT72jc+0oECLsEFdTed4mUrqzJoItsRxy8X9sb9EH2ldQ9TgFuWrmK41dpsOGw&#10;UGNHnzWV5/1gFLzka3NyebG7eFl8/4ztthuOUqnH5fzxDsLT7O/hWzvXClZwvRJugM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jvvXrDAAAA2gAAAA8AAAAAAAAAAAAA&#10;AAAAoQIAAGRycy9kb3ducmV2LnhtbFBLBQYAAAAABAAEAPkAAACRAwAAAAA=&#10;" strokecolor="#7f7f7f"/>
              <v:rect id="Rectangle 78" o:spid="_x0000_s1037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2/lMUA&#10;AADaAAAADwAAAGRycy9kb3ducmV2LnhtbESPQWvCQBSE7wX/w/KE3urGCqWmriKxQqEXq6Lt7ZF9&#10;zcZk34bsNon/vlsQehxm5htmsRpsLTpqfelYwXSSgCDOnS65UHA8bB+eQfiArLF2TAqu5GG1HN0t&#10;MNWu5w/q9qEQEcI+RQUmhCaV0ueGLPqJa4ij9+1aiyHKtpC6xT7CbS0fk+RJWiw5LhhsKDOUV/sf&#10;q6Aym8vre3XNPvnUZedd6Odf551S9+Nh/QIi0BD+w7f2m1Ywg78r8Qb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Tb+UxQAAANoAAAAPAAAAAAAAAAAAAAAAAJgCAABkcnMv&#10;ZG93bnJldi54bWxQSwUGAAAAAAQABAD1AAAAigMAAAAA&#10;" filled="f" strokecolor="#7f7f7f">
                <v:textbox>
                  <w:txbxContent>
                    <w:p w:rsidR="004226E9" w:rsidRPr="00FA0416" w:rsidRDefault="004226E9">
                      <w:pPr>
                        <w:pStyle w:val="Stopka"/>
                        <w:jc w:val="center"/>
                        <w:rPr>
                          <w:color w:val="FFFFFF"/>
                          <w:sz w:val="16"/>
                          <w:szCs w:val="16"/>
                        </w:rPr>
                      </w:pPr>
                      <w:r w:rsidRPr="00FA0416">
                        <w:rPr>
                          <w:color w:val="FFFFFF"/>
                        </w:rPr>
                        <w:fldChar w:fldCharType="begin"/>
                      </w:r>
                      <w:r w:rsidRPr="00FA0416">
                        <w:rPr>
                          <w:color w:val="FFFFFF"/>
                        </w:rPr>
                        <w:instrText>PAGE    \* MERGEFORMAT</w:instrText>
                      </w:r>
                      <w:r w:rsidRPr="00FA0416">
                        <w:rPr>
                          <w:color w:val="FFFFFF"/>
                        </w:rPr>
                        <w:fldChar w:fldCharType="separate"/>
                      </w:r>
                      <w:r w:rsidR="00371136" w:rsidRPr="00371136">
                        <w:rPr>
                          <w:noProof/>
                          <w:color w:val="FFFFFF"/>
                          <w:sz w:val="16"/>
                          <w:szCs w:val="16"/>
                        </w:rPr>
                        <w:t>1</w:t>
                      </w:r>
                      <w:r w:rsidRPr="00FA0416">
                        <w:rPr>
                          <w:color w:val="FFFFFF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34B" w:rsidRDefault="0037434B">
      <w:pPr>
        <w:spacing w:after="0" w:line="240" w:lineRule="auto"/>
      </w:pPr>
      <w:r>
        <w:separator/>
      </w:r>
    </w:p>
  </w:footnote>
  <w:footnote w:type="continuationSeparator" w:id="0">
    <w:p w:rsidR="0037434B" w:rsidRDefault="003743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6E9" w:rsidRDefault="00E4742E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0E23563" wp14:editId="2126CBB7">
              <wp:simplePos x="0" y="0"/>
              <wp:positionH relativeFrom="page">
                <wp:posOffset>6965315</wp:posOffset>
              </wp:positionH>
              <wp:positionV relativeFrom="page">
                <wp:posOffset>2940050</wp:posOffset>
              </wp:positionV>
              <wp:extent cx="409575" cy="4812030"/>
              <wp:effectExtent l="2540" t="0" r="0" b="1270"/>
              <wp:wrapNone/>
              <wp:docPr id="5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226E9" w:rsidRPr="002C4363" w:rsidRDefault="004226E9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652825">
                            <w:rPr>
                              <w:rFonts w:ascii="Times New Roman" w:hAnsi="Times New Roman" w:cs="Times New Roman"/>
                              <w:color w:val="FFFFFF"/>
                              <w:sz w:val="24"/>
                              <w:szCs w:val="24"/>
                            </w:rPr>
                            <w:t xml:space="preserve">Co to jest </w:t>
                          </w:r>
                          <w:r w:rsidR="00AE5581">
                            <w:rPr>
                              <w:rFonts w:ascii="Times New Roman" w:hAnsi="Times New Roman" w:cs="Times New Roman"/>
                              <w:color w:val="FFFFFF"/>
                              <w:sz w:val="24"/>
                              <w:szCs w:val="24"/>
                            </w:rPr>
                            <w:t>wyrażenie algebraiczne</w:t>
                          </w:r>
                          <w:r w:rsidRPr="00652825">
                            <w:rPr>
                              <w:rFonts w:ascii="Times New Roman" w:hAnsi="Times New Roman" w:cs="Times New Roman"/>
                              <w:color w:val="FFFFFF"/>
                              <w:sz w:val="24"/>
                              <w:szCs w:val="24"/>
                            </w:rPr>
                            <w:t>?</w:t>
                          </w:r>
                          <w:r w:rsidRPr="00FA0416">
                            <w:rPr>
                              <w:rFonts w:ascii="Times New Roman" w:hAnsi="Times New Roman" w:cs="Times New Roman"/>
                              <w:color w:val="FFFFFF"/>
                              <w:sz w:val="24"/>
                              <w:szCs w:val="24"/>
                            </w:rPr>
                            <w:t>.</w:t>
                          </w:r>
                          <w:r w:rsidRPr="00FA0416">
                            <w:rPr>
                              <w:color w:val="FFFFFF"/>
                            </w:rPr>
                            <w:t xml:space="preserve">  </w:t>
                          </w:r>
                          <w:r w:rsidRPr="005E12F5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III etap edukacyjny</w:t>
                          </w:r>
                        </w:p>
                        <w:p w:rsidR="004226E9" w:rsidRPr="002C4363" w:rsidRDefault="004226E9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33" type="#_x0000_t202" style="position:absolute;margin-left:548.45pt;margin-top:231.5pt;width:32.25pt;height:378.9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" filled="f" fillcolor="#666" stroked="f" strokeweight=".5pt">
              <v:path arrowok="t"/>
              <v:textbox style="layout-flow:vertical;mso-layout-flow-alt:bottom-to-top">
                <w:txbxContent>
                  <w:p w:rsidR="004226E9" w:rsidRPr="002C4363" w:rsidRDefault="004226E9">
                    <w:pPr>
                      <w:jc w:val="center"/>
                      <w:rPr>
                        <w:color w:val="FFFFFF"/>
                      </w:rPr>
                    </w:pPr>
                    <w:r w:rsidRPr="00652825">
                      <w:rPr>
                        <w:rFonts w:ascii="Times New Roman" w:hAnsi="Times New Roman" w:cs="Times New Roman"/>
                        <w:color w:val="FFFFFF"/>
                        <w:sz w:val="24"/>
                        <w:szCs w:val="24"/>
                      </w:rPr>
                      <w:t xml:space="preserve">Co to jest </w:t>
                    </w:r>
                    <w:r w:rsidR="00AE5581">
                      <w:rPr>
                        <w:rFonts w:ascii="Times New Roman" w:hAnsi="Times New Roman" w:cs="Times New Roman"/>
                        <w:color w:val="FFFFFF"/>
                        <w:sz w:val="24"/>
                        <w:szCs w:val="24"/>
                      </w:rPr>
                      <w:t>wyrażenie algebraiczne</w:t>
                    </w:r>
                    <w:r w:rsidRPr="00652825">
                      <w:rPr>
                        <w:rFonts w:ascii="Times New Roman" w:hAnsi="Times New Roman" w:cs="Times New Roman"/>
                        <w:color w:val="FFFFFF"/>
                        <w:sz w:val="24"/>
                        <w:szCs w:val="24"/>
                      </w:rPr>
                      <w:t>?</w:t>
                    </w:r>
                    <w:r w:rsidRPr="00FA0416">
                      <w:rPr>
                        <w:rFonts w:ascii="Times New Roman" w:hAnsi="Times New Roman" w:cs="Times New Roman"/>
                        <w:color w:val="FFFFFF"/>
                        <w:sz w:val="24"/>
                        <w:szCs w:val="24"/>
                      </w:rPr>
                      <w:t>.</w:t>
                    </w:r>
                    <w:r w:rsidRPr="00FA0416">
                      <w:rPr>
                        <w:color w:val="FFFFFF"/>
                      </w:rPr>
                      <w:t xml:space="preserve">  </w:t>
                    </w:r>
                    <w:r w:rsidRPr="005E12F5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III etap edukacyjny</w:t>
                    </w:r>
                  </w:p>
                  <w:p w:rsidR="004226E9" w:rsidRPr="002C4363" w:rsidRDefault="004226E9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8620086" wp14:editId="12BAF4BE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12700" t="9525" r="11430" b="22860"/>
              <wp:wrapNone/>
              <wp:docPr id="4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5D417E"/>
                          </a:gs>
                          <a:gs pos="80000">
                            <a:srgbClr val="7B58A6"/>
                          </a:gs>
                          <a:gs pos="100000">
                            <a:srgbClr val="7B57A8"/>
                          </a:gs>
                        </a:gsLst>
                        <a:lin ang="16200000"/>
                      </a:gradFill>
                      <a:ln w="9525">
                        <a:solidFill>
                          <a:srgbClr val="795D9B"/>
                        </a:solidFill>
                        <a:miter lim="800000"/>
                        <a:headEnd/>
                        <a:tailEnd/>
                      </a:ln>
                      <a:effectLst>
                        <a:outerShdw dist="23000" dir="5400000" rotWithShape="0">
                          <a:srgbClr val="000000">
                            <a:alpha val="34999"/>
                          </a:srgbClr>
                        </a:outerShdw>
                      </a:effectLst>
                    </wps:spPr>
                    <wps:txbx>
                      <w:txbxContent>
                        <w:p w:rsidR="004226E9" w:rsidRDefault="004226E9"/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4" o:spid="_x0000_s1034" style="position:absolute;margin-left:541.75pt;margin-top:0;width:53.6pt;height:841.9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" fillcolor="#5d417e" strokecolor="#795d9b">
              <v:fill color2="#7b57a8" rotate="t" angle="180" colors="0 #5d417e;52429f #7b58a6;1 #7b57a8" focus="100%" type="gradient">
                <o:fill v:ext="view" type="gradientUnscaled"/>
              </v:fill>
              <v:shadow on="t" color="black" opacity="22936f" origin=",.5" offset="0,.63889mm"/>
              <v:path arrowok="t"/>
              <v:textbox>
                <w:txbxContent>
                  <w:p w:rsidR="004226E9" w:rsidRDefault="004226E9"/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cs="Monotype Corsiva" w:hint="default"/>
        <w:color w:val="auto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cs="Symbol" w:hint="default"/>
        <w:color w:val="auto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cs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cs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cs="Symbol" w:hint="default"/>
        <w:color w:val="FF388C"/>
      </w:rPr>
    </w:lvl>
  </w:abstractNum>
  <w:abstractNum w:abstractNumId="5">
    <w:nsid w:val="02E24A66"/>
    <w:multiLevelType w:val="hybridMultilevel"/>
    <w:tmpl w:val="E5C8C9B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0354521D"/>
    <w:multiLevelType w:val="hybridMultilevel"/>
    <w:tmpl w:val="E168D0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4270D76"/>
    <w:multiLevelType w:val="hybridMultilevel"/>
    <w:tmpl w:val="19A0528A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045D1A27"/>
    <w:multiLevelType w:val="hybridMultilevel"/>
    <w:tmpl w:val="924E2CC2"/>
    <w:lvl w:ilvl="0" w:tplc="7BC0DA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iCs w:val="0"/>
        <w:color w:val="7030A0"/>
        <w:sz w:val="32"/>
        <w:szCs w:val="32"/>
      </w:rPr>
    </w:lvl>
    <w:lvl w:ilvl="1" w:tplc="97307710">
      <w:start w:val="1"/>
      <w:numFmt w:val="lowerLetter"/>
      <w:lvlText w:val="%2) "/>
      <w:lvlJc w:val="left"/>
      <w:pPr>
        <w:tabs>
          <w:tab w:val="num" w:pos="1440"/>
        </w:tabs>
        <w:ind w:left="1440" w:hanging="360"/>
      </w:pPr>
      <w:rPr>
        <w:rFonts w:ascii="Cambria" w:hAnsi="Cambria" w:cs="Cambria" w:hint="default"/>
        <w:b w:val="0"/>
        <w:bCs w:val="0"/>
        <w:i w:val="0"/>
        <w:iCs w:val="0"/>
        <w:color w:val="auto"/>
        <w:sz w:val="32"/>
        <w:szCs w:val="3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A3D4661"/>
    <w:multiLevelType w:val="hybridMultilevel"/>
    <w:tmpl w:val="8D8468E8"/>
    <w:lvl w:ilvl="0" w:tplc="A6241D82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FC385B"/>
    <w:multiLevelType w:val="hybridMultilevel"/>
    <w:tmpl w:val="8966A30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49F30D3"/>
    <w:multiLevelType w:val="hybridMultilevel"/>
    <w:tmpl w:val="4B520014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3D1F0358"/>
    <w:multiLevelType w:val="hybridMultilevel"/>
    <w:tmpl w:val="09A69606"/>
    <w:lvl w:ilvl="0" w:tplc="7BC0DA8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7030A0"/>
        <w:sz w:val="32"/>
      </w:rPr>
    </w:lvl>
    <w:lvl w:ilvl="1" w:tplc="26F02EB4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7030A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AB4075"/>
    <w:multiLevelType w:val="hybridMultilevel"/>
    <w:tmpl w:val="04DA6C5C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50D659C5"/>
    <w:multiLevelType w:val="multilevel"/>
    <w:tmpl w:val="03EE3F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/>
        <w:bCs/>
        <w:i w:val="0"/>
        <w:iCs w:val="0"/>
        <w:color w:val="auto"/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4AE71C9"/>
    <w:multiLevelType w:val="hybridMultilevel"/>
    <w:tmpl w:val="6CB6F598"/>
    <w:lvl w:ilvl="0" w:tplc="7BC0DA8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7030A0"/>
        <w:sz w:val="3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640C7FB5"/>
    <w:multiLevelType w:val="hybridMultilevel"/>
    <w:tmpl w:val="137CD55A"/>
    <w:lvl w:ilvl="0" w:tplc="7BC0DA8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7030A0"/>
        <w:sz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3C62E2"/>
    <w:multiLevelType w:val="hybridMultilevel"/>
    <w:tmpl w:val="406E38CA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2718" w:hanging="360"/>
      </w:pPr>
    </w:lvl>
    <w:lvl w:ilvl="2" w:tplc="0415001B">
      <w:start w:val="1"/>
      <w:numFmt w:val="lowerRoman"/>
      <w:lvlText w:val="%3."/>
      <w:lvlJc w:val="right"/>
      <w:pPr>
        <w:ind w:left="3438" w:hanging="180"/>
      </w:pPr>
    </w:lvl>
    <w:lvl w:ilvl="3" w:tplc="0415000F">
      <w:start w:val="1"/>
      <w:numFmt w:val="decimal"/>
      <w:lvlText w:val="%4."/>
      <w:lvlJc w:val="left"/>
      <w:pPr>
        <w:ind w:left="4158" w:hanging="360"/>
      </w:pPr>
    </w:lvl>
    <w:lvl w:ilvl="4" w:tplc="04150019">
      <w:start w:val="1"/>
      <w:numFmt w:val="lowerLetter"/>
      <w:lvlText w:val="%5."/>
      <w:lvlJc w:val="left"/>
      <w:pPr>
        <w:ind w:left="4878" w:hanging="360"/>
      </w:pPr>
    </w:lvl>
    <w:lvl w:ilvl="5" w:tplc="0415001B">
      <w:start w:val="1"/>
      <w:numFmt w:val="lowerRoman"/>
      <w:lvlText w:val="%6."/>
      <w:lvlJc w:val="right"/>
      <w:pPr>
        <w:ind w:left="5598" w:hanging="180"/>
      </w:pPr>
    </w:lvl>
    <w:lvl w:ilvl="6" w:tplc="0415000F">
      <w:start w:val="1"/>
      <w:numFmt w:val="decimal"/>
      <w:lvlText w:val="%7."/>
      <w:lvlJc w:val="left"/>
      <w:pPr>
        <w:ind w:left="6318" w:hanging="360"/>
      </w:pPr>
    </w:lvl>
    <w:lvl w:ilvl="7" w:tplc="04150019">
      <w:start w:val="1"/>
      <w:numFmt w:val="lowerLetter"/>
      <w:lvlText w:val="%8."/>
      <w:lvlJc w:val="left"/>
      <w:pPr>
        <w:ind w:left="7038" w:hanging="360"/>
      </w:pPr>
    </w:lvl>
    <w:lvl w:ilvl="8" w:tplc="0415001B">
      <w:start w:val="1"/>
      <w:numFmt w:val="lowerRoman"/>
      <w:lvlText w:val="%9."/>
      <w:lvlJc w:val="right"/>
      <w:pPr>
        <w:ind w:left="7758" w:hanging="180"/>
      </w:pPr>
    </w:lvl>
  </w:abstractNum>
  <w:abstractNum w:abstractNumId="20">
    <w:nsid w:val="70596495"/>
    <w:multiLevelType w:val="hybridMultilevel"/>
    <w:tmpl w:val="D5281A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85B0844"/>
    <w:multiLevelType w:val="hybridMultilevel"/>
    <w:tmpl w:val="8B7695D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1"/>
  </w:num>
  <w:num w:numId="17">
    <w:abstractNumId w:val="19"/>
  </w:num>
  <w:num w:numId="18">
    <w:abstractNumId w:val="17"/>
  </w:num>
  <w:num w:numId="19">
    <w:abstractNumId w:val="12"/>
  </w:num>
  <w:num w:numId="20">
    <w:abstractNumId w:val="21"/>
  </w:num>
  <w:num w:numId="21">
    <w:abstractNumId w:val="14"/>
  </w:num>
  <w:num w:numId="22">
    <w:abstractNumId w:val="5"/>
  </w:num>
  <w:num w:numId="23">
    <w:abstractNumId w:val="7"/>
  </w:num>
  <w:num w:numId="24">
    <w:abstractNumId w:val="6"/>
  </w:num>
  <w:num w:numId="25">
    <w:abstractNumId w:val="10"/>
  </w:num>
  <w:num w:numId="26">
    <w:abstractNumId w:val="8"/>
  </w:num>
  <w:num w:numId="27">
    <w:abstractNumId w:val="15"/>
  </w:num>
  <w:num w:numId="28">
    <w:abstractNumId w:val="16"/>
  </w:num>
  <w:num w:numId="29">
    <w:abstractNumId w:val="13"/>
  </w:num>
  <w:num w:numId="30">
    <w:abstractNumId w:val="18"/>
  </w:num>
  <w:num w:numId="31">
    <w:abstractNumId w:val="9"/>
  </w:num>
  <w:num w:numId="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9"/>
  <w:hyphenationZone w:val="4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DF6"/>
    <w:rsid w:val="00061311"/>
    <w:rsid w:val="00065FE4"/>
    <w:rsid w:val="00071C70"/>
    <w:rsid w:val="00076A0C"/>
    <w:rsid w:val="000971A1"/>
    <w:rsid w:val="000A0867"/>
    <w:rsid w:val="000A2600"/>
    <w:rsid w:val="000C3545"/>
    <w:rsid w:val="000D10B5"/>
    <w:rsid w:val="000D1D6A"/>
    <w:rsid w:val="000E4DE2"/>
    <w:rsid w:val="000E7550"/>
    <w:rsid w:val="001051BC"/>
    <w:rsid w:val="001160C8"/>
    <w:rsid w:val="00135A05"/>
    <w:rsid w:val="00137C3F"/>
    <w:rsid w:val="001400E4"/>
    <w:rsid w:val="00151D1C"/>
    <w:rsid w:val="00155D95"/>
    <w:rsid w:val="00162F6D"/>
    <w:rsid w:val="001749F4"/>
    <w:rsid w:val="00185C0E"/>
    <w:rsid w:val="00190708"/>
    <w:rsid w:val="001914FB"/>
    <w:rsid w:val="00193CE8"/>
    <w:rsid w:val="001A18F1"/>
    <w:rsid w:val="001B3C03"/>
    <w:rsid w:val="001F0A36"/>
    <w:rsid w:val="00200894"/>
    <w:rsid w:val="002011E6"/>
    <w:rsid w:val="002152B5"/>
    <w:rsid w:val="00216359"/>
    <w:rsid w:val="00231F5F"/>
    <w:rsid w:val="00237873"/>
    <w:rsid w:val="002411EC"/>
    <w:rsid w:val="00241DB3"/>
    <w:rsid w:val="00254E25"/>
    <w:rsid w:val="00267346"/>
    <w:rsid w:val="00272A30"/>
    <w:rsid w:val="00282A47"/>
    <w:rsid w:val="002843F1"/>
    <w:rsid w:val="002957F1"/>
    <w:rsid w:val="002B424A"/>
    <w:rsid w:val="002B65A3"/>
    <w:rsid w:val="002C2BC9"/>
    <w:rsid w:val="002C4363"/>
    <w:rsid w:val="002E7CAF"/>
    <w:rsid w:val="002F4745"/>
    <w:rsid w:val="003012F8"/>
    <w:rsid w:val="00313C00"/>
    <w:rsid w:val="00313C77"/>
    <w:rsid w:val="00322D94"/>
    <w:rsid w:val="003245E6"/>
    <w:rsid w:val="00335D2A"/>
    <w:rsid w:val="003367CA"/>
    <w:rsid w:val="0034678F"/>
    <w:rsid w:val="003531BD"/>
    <w:rsid w:val="00363955"/>
    <w:rsid w:val="0036692F"/>
    <w:rsid w:val="00366C37"/>
    <w:rsid w:val="00367BDF"/>
    <w:rsid w:val="00371136"/>
    <w:rsid w:val="0037434B"/>
    <w:rsid w:val="003810ED"/>
    <w:rsid w:val="00382C0E"/>
    <w:rsid w:val="00384396"/>
    <w:rsid w:val="0038484B"/>
    <w:rsid w:val="0038487C"/>
    <w:rsid w:val="00384986"/>
    <w:rsid w:val="0038515A"/>
    <w:rsid w:val="00386D66"/>
    <w:rsid w:val="00391A6E"/>
    <w:rsid w:val="003B51C4"/>
    <w:rsid w:val="003C2150"/>
    <w:rsid w:val="003C50D3"/>
    <w:rsid w:val="003E79E5"/>
    <w:rsid w:val="003F6AB7"/>
    <w:rsid w:val="004226E9"/>
    <w:rsid w:val="0043523E"/>
    <w:rsid w:val="00440514"/>
    <w:rsid w:val="00445235"/>
    <w:rsid w:val="00447CAC"/>
    <w:rsid w:val="0045338B"/>
    <w:rsid w:val="00456B46"/>
    <w:rsid w:val="004740CA"/>
    <w:rsid w:val="00481AEF"/>
    <w:rsid w:val="00483427"/>
    <w:rsid w:val="0048674D"/>
    <w:rsid w:val="00487F14"/>
    <w:rsid w:val="00494865"/>
    <w:rsid w:val="00495CF1"/>
    <w:rsid w:val="004D3BBC"/>
    <w:rsid w:val="004E612C"/>
    <w:rsid w:val="00524E3C"/>
    <w:rsid w:val="00525657"/>
    <w:rsid w:val="00526002"/>
    <w:rsid w:val="00533D49"/>
    <w:rsid w:val="00541E77"/>
    <w:rsid w:val="005474F0"/>
    <w:rsid w:val="00567D35"/>
    <w:rsid w:val="00573FD3"/>
    <w:rsid w:val="00576739"/>
    <w:rsid w:val="0058526E"/>
    <w:rsid w:val="0059065E"/>
    <w:rsid w:val="005965CF"/>
    <w:rsid w:val="00597AC4"/>
    <w:rsid w:val="005A522C"/>
    <w:rsid w:val="005B3020"/>
    <w:rsid w:val="005B3E89"/>
    <w:rsid w:val="005C0538"/>
    <w:rsid w:val="005C1B24"/>
    <w:rsid w:val="005D1E81"/>
    <w:rsid w:val="005E12F5"/>
    <w:rsid w:val="005E1805"/>
    <w:rsid w:val="005E31C7"/>
    <w:rsid w:val="005E5D03"/>
    <w:rsid w:val="00602A02"/>
    <w:rsid w:val="006055F4"/>
    <w:rsid w:val="006369DA"/>
    <w:rsid w:val="00637734"/>
    <w:rsid w:val="00652825"/>
    <w:rsid w:val="00656333"/>
    <w:rsid w:val="0066326B"/>
    <w:rsid w:val="006646CA"/>
    <w:rsid w:val="00670B64"/>
    <w:rsid w:val="00674085"/>
    <w:rsid w:val="006C3566"/>
    <w:rsid w:val="006D3270"/>
    <w:rsid w:val="006E6451"/>
    <w:rsid w:val="006F0410"/>
    <w:rsid w:val="006F45E2"/>
    <w:rsid w:val="006F542C"/>
    <w:rsid w:val="006F7F39"/>
    <w:rsid w:val="0070112E"/>
    <w:rsid w:val="00710464"/>
    <w:rsid w:val="007137D8"/>
    <w:rsid w:val="0072290E"/>
    <w:rsid w:val="00723E7A"/>
    <w:rsid w:val="007404D3"/>
    <w:rsid w:val="00744622"/>
    <w:rsid w:val="007646BC"/>
    <w:rsid w:val="00784236"/>
    <w:rsid w:val="00786B2F"/>
    <w:rsid w:val="007A1EF6"/>
    <w:rsid w:val="007A5143"/>
    <w:rsid w:val="007B4978"/>
    <w:rsid w:val="007D0166"/>
    <w:rsid w:val="007F6E27"/>
    <w:rsid w:val="007F7E19"/>
    <w:rsid w:val="008142BD"/>
    <w:rsid w:val="00815B14"/>
    <w:rsid w:val="00822FD0"/>
    <w:rsid w:val="00843353"/>
    <w:rsid w:val="00850ED2"/>
    <w:rsid w:val="008647E8"/>
    <w:rsid w:val="0086594A"/>
    <w:rsid w:val="0087262D"/>
    <w:rsid w:val="00875826"/>
    <w:rsid w:val="00886633"/>
    <w:rsid w:val="008A2553"/>
    <w:rsid w:val="008A7D0B"/>
    <w:rsid w:val="008C3BDB"/>
    <w:rsid w:val="008D3515"/>
    <w:rsid w:val="008E0E29"/>
    <w:rsid w:val="008E3144"/>
    <w:rsid w:val="008F2AF5"/>
    <w:rsid w:val="008F7EA5"/>
    <w:rsid w:val="00911D3A"/>
    <w:rsid w:val="009243B4"/>
    <w:rsid w:val="0092452D"/>
    <w:rsid w:val="00937563"/>
    <w:rsid w:val="00942478"/>
    <w:rsid w:val="009554A9"/>
    <w:rsid w:val="0095731E"/>
    <w:rsid w:val="00961005"/>
    <w:rsid w:val="00965137"/>
    <w:rsid w:val="00986499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4E5"/>
    <w:rsid w:val="009C2C3D"/>
    <w:rsid w:val="009C2EA2"/>
    <w:rsid w:val="009D1405"/>
    <w:rsid w:val="009D7510"/>
    <w:rsid w:val="009E4734"/>
    <w:rsid w:val="009F608D"/>
    <w:rsid w:val="009F6862"/>
    <w:rsid w:val="009F6C8B"/>
    <w:rsid w:val="009F7BAA"/>
    <w:rsid w:val="00A0761B"/>
    <w:rsid w:val="00A10120"/>
    <w:rsid w:val="00A105F4"/>
    <w:rsid w:val="00A34B26"/>
    <w:rsid w:val="00A427B3"/>
    <w:rsid w:val="00A43652"/>
    <w:rsid w:val="00A45772"/>
    <w:rsid w:val="00A60467"/>
    <w:rsid w:val="00A65BF4"/>
    <w:rsid w:val="00A70E60"/>
    <w:rsid w:val="00A8324F"/>
    <w:rsid w:val="00A851AE"/>
    <w:rsid w:val="00A94B7C"/>
    <w:rsid w:val="00AA27D2"/>
    <w:rsid w:val="00AB20C3"/>
    <w:rsid w:val="00AB5BDA"/>
    <w:rsid w:val="00AB728F"/>
    <w:rsid w:val="00AB791E"/>
    <w:rsid w:val="00AC5703"/>
    <w:rsid w:val="00AD0E2A"/>
    <w:rsid w:val="00AD213D"/>
    <w:rsid w:val="00AE5581"/>
    <w:rsid w:val="00B20264"/>
    <w:rsid w:val="00B20E1A"/>
    <w:rsid w:val="00B2641F"/>
    <w:rsid w:val="00B2712A"/>
    <w:rsid w:val="00B528D2"/>
    <w:rsid w:val="00B55938"/>
    <w:rsid w:val="00B67C58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C123B1"/>
    <w:rsid w:val="00C25310"/>
    <w:rsid w:val="00C34D7F"/>
    <w:rsid w:val="00C4260D"/>
    <w:rsid w:val="00C56F1F"/>
    <w:rsid w:val="00C73231"/>
    <w:rsid w:val="00C73DB8"/>
    <w:rsid w:val="00C75285"/>
    <w:rsid w:val="00C86A10"/>
    <w:rsid w:val="00CA60E8"/>
    <w:rsid w:val="00CC4027"/>
    <w:rsid w:val="00CD4929"/>
    <w:rsid w:val="00CD6123"/>
    <w:rsid w:val="00CE577E"/>
    <w:rsid w:val="00D00048"/>
    <w:rsid w:val="00D21E13"/>
    <w:rsid w:val="00D237C0"/>
    <w:rsid w:val="00D24FA6"/>
    <w:rsid w:val="00D31626"/>
    <w:rsid w:val="00D32477"/>
    <w:rsid w:val="00D3383F"/>
    <w:rsid w:val="00D36E0A"/>
    <w:rsid w:val="00D36EC9"/>
    <w:rsid w:val="00D464CB"/>
    <w:rsid w:val="00D469F5"/>
    <w:rsid w:val="00D61106"/>
    <w:rsid w:val="00D623FB"/>
    <w:rsid w:val="00D62D67"/>
    <w:rsid w:val="00D6553D"/>
    <w:rsid w:val="00D75403"/>
    <w:rsid w:val="00D90B1D"/>
    <w:rsid w:val="00DA1DCA"/>
    <w:rsid w:val="00DB718D"/>
    <w:rsid w:val="00DC28F1"/>
    <w:rsid w:val="00DD6B29"/>
    <w:rsid w:val="00DF0D08"/>
    <w:rsid w:val="00E04B0E"/>
    <w:rsid w:val="00E108FB"/>
    <w:rsid w:val="00E127A3"/>
    <w:rsid w:val="00E13D1C"/>
    <w:rsid w:val="00E13F30"/>
    <w:rsid w:val="00E17053"/>
    <w:rsid w:val="00E272AE"/>
    <w:rsid w:val="00E325C2"/>
    <w:rsid w:val="00E32EC0"/>
    <w:rsid w:val="00E337F2"/>
    <w:rsid w:val="00E456ED"/>
    <w:rsid w:val="00E4620A"/>
    <w:rsid w:val="00E46BF4"/>
    <w:rsid w:val="00E4742E"/>
    <w:rsid w:val="00E6075E"/>
    <w:rsid w:val="00E81EB9"/>
    <w:rsid w:val="00EC015C"/>
    <w:rsid w:val="00EC4C37"/>
    <w:rsid w:val="00EC6BF1"/>
    <w:rsid w:val="00ED65FA"/>
    <w:rsid w:val="00EE2B0C"/>
    <w:rsid w:val="00EF6334"/>
    <w:rsid w:val="00F13A03"/>
    <w:rsid w:val="00F42F1F"/>
    <w:rsid w:val="00F45D0A"/>
    <w:rsid w:val="00F53D26"/>
    <w:rsid w:val="00F541B2"/>
    <w:rsid w:val="00F6262A"/>
    <w:rsid w:val="00F65C84"/>
    <w:rsid w:val="00F709C3"/>
    <w:rsid w:val="00F93220"/>
    <w:rsid w:val="00FA0416"/>
    <w:rsid w:val="00FA3D50"/>
    <w:rsid w:val="00FC3E79"/>
    <w:rsid w:val="00FC485E"/>
    <w:rsid w:val="00FE23C4"/>
    <w:rsid w:val="00FF1EEC"/>
    <w:rsid w:val="00FF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/>
    <w:lsdException w:name="Colorful Grid Accent 5" w:semiHidden="0" w:uiPriority="73"/>
    <w:lsdException w:name="Light Shading Accent 6" w:semiHidden="0" w:uiPriority="60"/>
    <w:lsdException w:name="Light List Accent 6" w:semiHidden="0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E79E5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E79E5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E79E5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E79E5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E79E5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E79E5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E79E5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E79E5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E79E5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3E79E5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rsid w:val="003E79E5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rsid w:val="003E79E5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link w:val="Nagwek4"/>
    <w:uiPriority w:val="99"/>
    <w:semiHidden/>
    <w:rsid w:val="003E79E5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9"/>
    <w:semiHidden/>
    <w:rsid w:val="003E79E5"/>
    <w:rPr>
      <w:rFonts w:ascii="Cambria" w:hAnsi="Cambria" w:cs="Cambria"/>
      <w:color w:val="000000"/>
    </w:rPr>
  </w:style>
  <w:style w:type="character" w:customStyle="1" w:styleId="Nagwek6Znak">
    <w:name w:val="Nagłówek 6 Znak"/>
    <w:link w:val="Nagwek6"/>
    <w:uiPriority w:val="99"/>
    <w:semiHidden/>
    <w:rsid w:val="003E79E5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link w:val="Nagwek7"/>
    <w:uiPriority w:val="99"/>
    <w:semiHidden/>
    <w:rsid w:val="003E79E5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link w:val="Nagwek8"/>
    <w:uiPriority w:val="99"/>
    <w:semiHidden/>
    <w:rsid w:val="003E79E5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9"/>
    <w:semiHidden/>
    <w:rsid w:val="003E79E5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uiPriority w:val="99"/>
    <w:qFormat/>
    <w:rsid w:val="003E79E5"/>
    <w:rPr>
      <w:b/>
      <w:bCs/>
    </w:rPr>
  </w:style>
  <w:style w:type="character" w:styleId="Uwydatnienie">
    <w:name w:val="Emphasis"/>
    <w:uiPriority w:val="99"/>
    <w:qFormat/>
    <w:rsid w:val="003E79E5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3E79E5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3E79E5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3E79E5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3E79E5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3E79E5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3E79E5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link w:val="Cytat"/>
    <w:uiPriority w:val="99"/>
    <w:rsid w:val="003E79E5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3E79E5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link w:val="Cytatintensywny"/>
    <w:uiPriority w:val="99"/>
    <w:rsid w:val="003E79E5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3E79E5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3E79E5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rsid w:val="003E79E5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E79E5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rsid w:val="003E79E5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3E79E5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3E79E5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3E79E5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3E79E5"/>
    <w:rPr>
      <w:rFonts w:cs="Calibri"/>
      <w:sz w:val="22"/>
      <w:szCs w:val="22"/>
    </w:rPr>
  </w:style>
  <w:style w:type="paragraph" w:styleId="Tekstblokowy">
    <w:name w:val="Block Text"/>
    <w:aliases w:val="Cytat blokowy"/>
    <w:basedOn w:val="Normalny"/>
    <w:uiPriority w:val="99"/>
    <w:rsid w:val="003E79E5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3E79E5"/>
    <w:pPr>
      <w:numPr>
        <w:numId w:val="6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3E79E5"/>
    <w:pPr>
      <w:numPr>
        <w:numId w:val="7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3E79E5"/>
    <w:pPr>
      <w:numPr>
        <w:numId w:val="8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3E79E5"/>
    <w:pPr>
      <w:numPr>
        <w:numId w:val="9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3E79E5"/>
    <w:pPr>
      <w:numPr>
        <w:numId w:val="10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uiPriority w:val="99"/>
    <w:semiHidden/>
    <w:rsid w:val="003E79E5"/>
    <w:rPr>
      <w:color w:val="000000"/>
      <w:u w:val="single"/>
    </w:rPr>
  </w:style>
  <w:style w:type="character" w:styleId="Tytuksiki">
    <w:name w:val="Book Title"/>
    <w:uiPriority w:val="99"/>
    <w:qFormat/>
    <w:rsid w:val="003E79E5"/>
    <w:rPr>
      <w:b/>
      <w:bCs/>
      <w:smallCaps/>
      <w:spacing w:val="10"/>
    </w:rPr>
  </w:style>
  <w:style w:type="character" w:styleId="Wyrnienieintensywne">
    <w:name w:val="Intense Emphasis"/>
    <w:uiPriority w:val="99"/>
    <w:qFormat/>
    <w:rsid w:val="003E79E5"/>
    <w:rPr>
      <w:b/>
      <w:bCs/>
      <w:i/>
      <w:iCs/>
      <w:color w:val="000000"/>
    </w:rPr>
  </w:style>
  <w:style w:type="character" w:styleId="Odwoanieintensywne">
    <w:name w:val="Intense Reference"/>
    <w:uiPriority w:val="99"/>
    <w:qFormat/>
    <w:rsid w:val="003E79E5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99"/>
    <w:qFormat/>
    <w:rsid w:val="003E79E5"/>
    <w:rPr>
      <w:i/>
      <w:iCs/>
      <w:color w:val="000000"/>
    </w:rPr>
  </w:style>
  <w:style w:type="character" w:styleId="Odwoaniedelikatne">
    <w:name w:val="Subtle Reference"/>
    <w:uiPriority w:val="99"/>
    <w:qFormat/>
    <w:rsid w:val="003E79E5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3E79E5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link w:val="Zwrotpoegnalny"/>
    <w:uiPriority w:val="99"/>
    <w:rsid w:val="003E79E5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3E79E5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3E79E5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link w:val="Zwrotgrzecznociowy"/>
    <w:uiPriority w:val="99"/>
    <w:rsid w:val="003E79E5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3E79E5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3E79E5"/>
    <w:pPr>
      <w:numPr>
        <w:ilvl w:val="1"/>
      </w:numPr>
      <w:spacing w:line="264" w:lineRule="auto"/>
    </w:pPr>
    <w:rPr>
      <w:rFonts w:eastAsia="Times New Roman"/>
      <w:color w:val="000000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99"/>
    <w:rsid w:val="003E79E5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3E79E5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link w:val="Data"/>
    <w:uiPriority w:val="99"/>
    <w:semiHidden/>
    <w:rsid w:val="003E79E5"/>
    <w:rPr>
      <w:color w:val="000000"/>
      <w:sz w:val="20"/>
      <w:szCs w:val="20"/>
    </w:rPr>
  </w:style>
  <w:style w:type="character" w:styleId="Tekstzastpczy">
    <w:name w:val="Placeholder Text"/>
    <w:uiPriority w:val="99"/>
    <w:rsid w:val="003E79E5"/>
    <w:rPr>
      <w:color w:val="808080"/>
    </w:rPr>
  </w:style>
  <w:style w:type="paragraph" w:styleId="Podpis">
    <w:name w:val="Signature"/>
    <w:basedOn w:val="Normalny"/>
    <w:link w:val="PodpisZnak"/>
    <w:uiPriority w:val="99"/>
    <w:rsid w:val="003E79E5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link w:val="Podpis"/>
    <w:uiPriority w:val="99"/>
    <w:rsid w:val="003E79E5"/>
    <w:rPr>
      <w:color w:val="000000"/>
      <w:sz w:val="20"/>
      <w:szCs w:val="20"/>
    </w:rPr>
  </w:style>
  <w:style w:type="table" w:customStyle="1" w:styleId="Styl6">
    <w:name w:val="Styl 6"/>
    <w:uiPriority w:val="99"/>
    <w:rsid w:val="003E79E5"/>
    <w:rPr>
      <w:rFonts w:eastAsia="Times New Roman" w:cs="Calibri"/>
      <w:color w:val="00000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</w:style>
  <w:style w:type="paragraph" w:customStyle="1" w:styleId="Tekstdaty">
    <w:name w:val="Tekst daty"/>
    <w:basedOn w:val="Normalny"/>
    <w:uiPriority w:val="99"/>
    <w:rsid w:val="003E79E5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link w:val="Bezodstpw"/>
    <w:uiPriority w:val="99"/>
    <w:rsid w:val="003E79E5"/>
    <w:rPr>
      <w:sz w:val="22"/>
      <w:szCs w:val="22"/>
    </w:rPr>
  </w:style>
  <w:style w:type="paragraph" w:styleId="Akapitzlist">
    <w:name w:val="List Paragraph"/>
    <w:basedOn w:val="Normalny"/>
    <w:uiPriority w:val="99"/>
    <w:qFormat/>
    <w:rsid w:val="003E79E5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3E79E5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3E79E5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3E79E5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99"/>
    <w:rsid w:val="002411EC"/>
    <w:rPr>
      <w:rFonts w:cs="Calibri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99"/>
    <w:rsid w:val="00D464CB"/>
    <w:rPr>
      <w:rFonts w:cs="Calibri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/>
    <w:lsdException w:name="Colorful Grid Accent 5" w:semiHidden="0" w:uiPriority="73"/>
    <w:lsdException w:name="Light Shading Accent 6" w:semiHidden="0" w:uiPriority="60"/>
    <w:lsdException w:name="Light List Accent 6" w:semiHidden="0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E79E5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E79E5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E79E5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E79E5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E79E5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E79E5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E79E5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E79E5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E79E5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3E79E5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rsid w:val="003E79E5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rsid w:val="003E79E5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link w:val="Nagwek4"/>
    <w:uiPriority w:val="99"/>
    <w:semiHidden/>
    <w:rsid w:val="003E79E5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9"/>
    <w:semiHidden/>
    <w:rsid w:val="003E79E5"/>
    <w:rPr>
      <w:rFonts w:ascii="Cambria" w:hAnsi="Cambria" w:cs="Cambria"/>
      <w:color w:val="000000"/>
    </w:rPr>
  </w:style>
  <w:style w:type="character" w:customStyle="1" w:styleId="Nagwek6Znak">
    <w:name w:val="Nagłówek 6 Znak"/>
    <w:link w:val="Nagwek6"/>
    <w:uiPriority w:val="99"/>
    <w:semiHidden/>
    <w:rsid w:val="003E79E5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link w:val="Nagwek7"/>
    <w:uiPriority w:val="99"/>
    <w:semiHidden/>
    <w:rsid w:val="003E79E5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link w:val="Nagwek8"/>
    <w:uiPriority w:val="99"/>
    <w:semiHidden/>
    <w:rsid w:val="003E79E5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9"/>
    <w:semiHidden/>
    <w:rsid w:val="003E79E5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uiPriority w:val="99"/>
    <w:qFormat/>
    <w:rsid w:val="003E79E5"/>
    <w:rPr>
      <w:b/>
      <w:bCs/>
    </w:rPr>
  </w:style>
  <w:style w:type="character" w:styleId="Uwydatnienie">
    <w:name w:val="Emphasis"/>
    <w:uiPriority w:val="99"/>
    <w:qFormat/>
    <w:rsid w:val="003E79E5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3E79E5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3E79E5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3E79E5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3E79E5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3E79E5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3E79E5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link w:val="Cytat"/>
    <w:uiPriority w:val="99"/>
    <w:rsid w:val="003E79E5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3E79E5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link w:val="Cytatintensywny"/>
    <w:uiPriority w:val="99"/>
    <w:rsid w:val="003E79E5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3E79E5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3E79E5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rsid w:val="003E79E5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E79E5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rsid w:val="003E79E5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3E79E5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3E79E5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3E79E5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3E79E5"/>
    <w:rPr>
      <w:rFonts w:cs="Calibri"/>
      <w:sz w:val="22"/>
      <w:szCs w:val="22"/>
    </w:rPr>
  </w:style>
  <w:style w:type="paragraph" w:styleId="Tekstblokowy">
    <w:name w:val="Block Text"/>
    <w:aliases w:val="Cytat blokowy"/>
    <w:basedOn w:val="Normalny"/>
    <w:uiPriority w:val="99"/>
    <w:rsid w:val="003E79E5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3E79E5"/>
    <w:pPr>
      <w:numPr>
        <w:numId w:val="6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3E79E5"/>
    <w:pPr>
      <w:numPr>
        <w:numId w:val="7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3E79E5"/>
    <w:pPr>
      <w:numPr>
        <w:numId w:val="8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3E79E5"/>
    <w:pPr>
      <w:numPr>
        <w:numId w:val="9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3E79E5"/>
    <w:pPr>
      <w:numPr>
        <w:numId w:val="10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uiPriority w:val="99"/>
    <w:semiHidden/>
    <w:rsid w:val="003E79E5"/>
    <w:rPr>
      <w:color w:val="000000"/>
      <w:u w:val="single"/>
    </w:rPr>
  </w:style>
  <w:style w:type="character" w:styleId="Tytuksiki">
    <w:name w:val="Book Title"/>
    <w:uiPriority w:val="99"/>
    <w:qFormat/>
    <w:rsid w:val="003E79E5"/>
    <w:rPr>
      <w:b/>
      <w:bCs/>
      <w:smallCaps/>
      <w:spacing w:val="10"/>
    </w:rPr>
  </w:style>
  <w:style w:type="character" w:styleId="Wyrnienieintensywne">
    <w:name w:val="Intense Emphasis"/>
    <w:uiPriority w:val="99"/>
    <w:qFormat/>
    <w:rsid w:val="003E79E5"/>
    <w:rPr>
      <w:b/>
      <w:bCs/>
      <w:i/>
      <w:iCs/>
      <w:color w:val="000000"/>
    </w:rPr>
  </w:style>
  <w:style w:type="character" w:styleId="Odwoanieintensywne">
    <w:name w:val="Intense Reference"/>
    <w:uiPriority w:val="99"/>
    <w:qFormat/>
    <w:rsid w:val="003E79E5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99"/>
    <w:qFormat/>
    <w:rsid w:val="003E79E5"/>
    <w:rPr>
      <w:i/>
      <w:iCs/>
      <w:color w:val="000000"/>
    </w:rPr>
  </w:style>
  <w:style w:type="character" w:styleId="Odwoaniedelikatne">
    <w:name w:val="Subtle Reference"/>
    <w:uiPriority w:val="99"/>
    <w:qFormat/>
    <w:rsid w:val="003E79E5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3E79E5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link w:val="Zwrotpoegnalny"/>
    <w:uiPriority w:val="99"/>
    <w:rsid w:val="003E79E5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3E79E5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3E79E5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link w:val="Zwrotgrzecznociowy"/>
    <w:uiPriority w:val="99"/>
    <w:rsid w:val="003E79E5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3E79E5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3E79E5"/>
    <w:pPr>
      <w:numPr>
        <w:ilvl w:val="1"/>
      </w:numPr>
      <w:spacing w:line="264" w:lineRule="auto"/>
    </w:pPr>
    <w:rPr>
      <w:rFonts w:eastAsia="Times New Roman"/>
      <w:color w:val="000000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99"/>
    <w:rsid w:val="003E79E5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3E79E5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link w:val="Data"/>
    <w:uiPriority w:val="99"/>
    <w:semiHidden/>
    <w:rsid w:val="003E79E5"/>
    <w:rPr>
      <w:color w:val="000000"/>
      <w:sz w:val="20"/>
      <w:szCs w:val="20"/>
    </w:rPr>
  </w:style>
  <w:style w:type="character" w:styleId="Tekstzastpczy">
    <w:name w:val="Placeholder Text"/>
    <w:uiPriority w:val="99"/>
    <w:rsid w:val="003E79E5"/>
    <w:rPr>
      <w:color w:val="808080"/>
    </w:rPr>
  </w:style>
  <w:style w:type="paragraph" w:styleId="Podpis">
    <w:name w:val="Signature"/>
    <w:basedOn w:val="Normalny"/>
    <w:link w:val="PodpisZnak"/>
    <w:uiPriority w:val="99"/>
    <w:rsid w:val="003E79E5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link w:val="Podpis"/>
    <w:uiPriority w:val="99"/>
    <w:rsid w:val="003E79E5"/>
    <w:rPr>
      <w:color w:val="000000"/>
      <w:sz w:val="20"/>
      <w:szCs w:val="20"/>
    </w:rPr>
  </w:style>
  <w:style w:type="table" w:customStyle="1" w:styleId="Styl6">
    <w:name w:val="Styl 6"/>
    <w:uiPriority w:val="99"/>
    <w:rsid w:val="003E79E5"/>
    <w:rPr>
      <w:rFonts w:eastAsia="Times New Roman" w:cs="Calibri"/>
      <w:color w:val="00000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</w:style>
  <w:style w:type="paragraph" w:customStyle="1" w:styleId="Tekstdaty">
    <w:name w:val="Tekst daty"/>
    <w:basedOn w:val="Normalny"/>
    <w:uiPriority w:val="99"/>
    <w:rsid w:val="003E79E5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link w:val="Bezodstpw"/>
    <w:uiPriority w:val="99"/>
    <w:rsid w:val="003E79E5"/>
    <w:rPr>
      <w:sz w:val="22"/>
      <w:szCs w:val="22"/>
    </w:rPr>
  </w:style>
  <w:style w:type="paragraph" w:styleId="Akapitzlist">
    <w:name w:val="List Paragraph"/>
    <w:basedOn w:val="Normalny"/>
    <w:uiPriority w:val="99"/>
    <w:qFormat/>
    <w:rsid w:val="003E79E5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3E79E5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3E79E5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3E79E5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99"/>
    <w:rsid w:val="002411EC"/>
    <w:rPr>
      <w:rFonts w:cs="Calibri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99"/>
    <w:rsid w:val="00D464CB"/>
    <w:rPr>
      <w:rFonts w:cs="Calibri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9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83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19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47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9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96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15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19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74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8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10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03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17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10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1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31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69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26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15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221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2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70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68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0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08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87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483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96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83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62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41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77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6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0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0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07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7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6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96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9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04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8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1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02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94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4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1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77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19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9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1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646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461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>UDT</Company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Liczby i cyfry. Klasa 4</dc:subject>
  <dc:creator>Ania</dc:creator>
  <cp:keywords>wyrażenia algebraiczne, suma wyrażeń, jednomiany, mnożenie jednomianów</cp:keywords>
  <cp:lastModifiedBy>Ania</cp:lastModifiedBy>
  <cp:revision>7</cp:revision>
  <cp:lastPrinted>2013-08-28T15:29:00Z</cp:lastPrinted>
  <dcterms:created xsi:type="dcterms:W3CDTF">2013-08-28T15:20:00Z</dcterms:created>
  <dcterms:modified xsi:type="dcterms:W3CDTF">2013-08-28T15:30:00Z</dcterms:modified>
</cp:coreProperties>
</file>